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065BF" w14:textId="77777777" w:rsidR="006E4136" w:rsidRPr="000453DA" w:rsidRDefault="006E4136" w:rsidP="000453DA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i w:val="0"/>
          <w:iCs w:val="0"/>
          <w:color w:val="000000"/>
          <w:sz w:val="32"/>
          <w:lang w:val="ru-RU"/>
        </w:rPr>
      </w:pPr>
      <w:r w:rsidRPr="000453DA">
        <w:rPr>
          <w:rFonts w:ascii="Verdana" w:hAnsi="Verdana"/>
          <w:i w:val="0"/>
          <w:iCs w:val="0"/>
          <w:color w:val="000000"/>
          <w:sz w:val="32"/>
          <w:lang w:val="ru-RU"/>
        </w:rPr>
        <w:t>Елисейские поля</w:t>
      </w:r>
      <w:r w:rsidRPr="001F7E79">
        <w:rPr>
          <w:rFonts w:ascii="Verdana" w:hAnsi="Verdana"/>
          <w:i w:val="0"/>
          <w:iCs w:val="0"/>
          <w:color w:val="000000"/>
          <w:position w:val="6"/>
          <w:sz w:val="20"/>
          <w:szCs w:val="20"/>
          <w:vertAlign w:val="superscript"/>
        </w:rPr>
        <w:footnoteReference w:id="1"/>
      </w:r>
    </w:p>
    <w:p w14:paraId="064C1314" w14:textId="4BFFC79F" w:rsidR="006E4136" w:rsidRPr="000453DA" w:rsidRDefault="00681F2E" w:rsidP="000453DA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i w:val="0"/>
          <w:iCs w:val="0"/>
          <w:color w:val="000000"/>
          <w:sz w:val="24"/>
          <w:lang w:val="ru-RU"/>
        </w:rPr>
      </w:pPr>
      <w:r w:rsidRPr="000453DA">
        <w:rPr>
          <w:rFonts w:ascii="Verdana" w:hAnsi="Verdana"/>
          <w:b w:val="0"/>
          <w:bCs w:val="0"/>
          <w:i w:val="0"/>
          <w:iCs w:val="0"/>
          <w:color w:val="000000"/>
          <w:sz w:val="24"/>
          <w:lang w:val="ru-RU"/>
        </w:rPr>
        <w:t>Ирина Владимировна Одоевцева</w:t>
      </w:r>
    </w:p>
    <w:p w14:paraId="2E9A0B1C" w14:textId="77777777" w:rsidR="00681F2E" w:rsidRPr="000453DA" w:rsidRDefault="00681F2E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72489F0" w14:textId="77777777" w:rsidR="006E4136" w:rsidRPr="000453DA" w:rsidRDefault="006E4136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bCs/>
          <w:i w:val="0"/>
          <w:iCs w:val="0"/>
          <w:color w:val="000000"/>
          <w:sz w:val="20"/>
          <w:lang w:val="ru-RU"/>
        </w:rPr>
      </w:pPr>
      <w:r w:rsidRPr="000453DA">
        <w:rPr>
          <w:rFonts w:ascii="Verdana" w:hAnsi="Verdana"/>
          <w:i w:val="0"/>
          <w:iCs w:val="0"/>
          <w:color w:val="000000"/>
          <w:sz w:val="20"/>
          <w:lang w:val="ru-RU"/>
        </w:rPr>
        <w:t>1.</w:t>
      </w:r>
      <w:r w:rsidRPr="000453DA">
        <w:rPr>
          <w:rFonts w:ascii="Verdana" w:hAnsi="Verdana"/>
          <w:i w:val="0"/>
          <w:iCs w:val="0"/>
          <w:color w:val="000000"/>
          <w:sz w:val="20"/>
        </w:rPr>
        <w:t> </w:t>
      </w:r>
      <w:r w:rsidRPr="000453DA">
        <w:rPr>
          <w:rFonts w:ascii="Verdana" w:hAnsi="Verdana"/>
          <w:i w:val="0"/>
          <w:iCs w:val="0"/>
          <w:color w:val="000000"/>
          <w:sz w:val="20"/>
          <w:lang w:val="ru-RU"/>
        </w:rPr>
        <w:t>Открыватели новых стран, авантюристы, пираты</w:t>
      </w:r>
    </w:p>
    <w:p w14:paraId="2F848CB5" w14:textId="77777777" w:rsidR="006E4136" w:rsidRPr="000453DA" w:rsidRDefault="006E4136" w:rsidP="000453DA">
      <w:pPr>
        <w:pStyle w:val="Heading6"/>
        <w:keepNext w:val="0"/>
        <w:keepLines w:val="0"/>
        <w:suppressAutoHyphens/>
        <w:spacing w:before="0" w:line="240" w:lineRule="auto"/>
        <w:ind w:firstLine="283"/>
        <w:jc w:val="both"/>
        <w:rPr>
          <w:rFonts w:ascii="Verdana" w:hAnsi="Verdana"/>
          <w:b/>
          <w:bCs/>
          <w:i w:val="0"/>
          <w:iCs w:val="0"/>
          <w:color w:val="000000"/>
          <w:sz w:val="20"/>
          <w:lang w:val="ru-RU"/>
        </w:rPr>
      </w:pPr>
    </w:p>
    <w:p w14:paraId="0B16B63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Было двенадцать часов. Высокое розовое солнце стояло над Марселем. Около входов в портовые рестораны толпились посетители, изучающие меню. Пахло морскими ежами. Рослая женщина с копной черных волос ловко открывала устрицы, прищелкивая языком, и бросала раковины под ноги прохожим. Дальше завтракали за столами, прямо на мостовой. Среди толчеи, трубя, медленно двигались автомобили. На синих тихих волнах качались яхты и лодки. Чайки с криком кружились над ними.</w:t>
      </w:r>
    </w:p>
    <w:p w14:paraId="0158901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остановилась, глядя на море,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в этих кабаках пьянствовали и влюблялись, в это синее море уплывали открыватели новых стран, авантюристы, пираты...</w:t>
      </w:r>
    </w:p>
    <w:p w14:paraId="3D9C290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вдохнула соленый, тревожный воздух.</w:t>
      </w:r>
    </w:p>
    <w:p w14:paraId="2ADEE29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Открыватели новых стран, авантюристы, пираты... Она чувствовала себя сродни им, такой же, как они...</w:t>
      </w:r>
    </w:p>
    <w:p w14:paraId="43A863A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«Ехать, ехать! Завтра же».</w:t>
      </w:r>
    </w:p>
    <w:p w14:paraId="2E039D2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BB02CA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Аня, что так долго? Я уже начала беспокоиться. И бифштекс совсем сгорел.</w:t>
      </w:r>
    </w:p>
    <w:p w14:paraId="10AD831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Ну и пусть.</w:t>
      </w:r>
    </w:p>
    <w:p w14:paraId="6B8BF32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бросила на стул пальто и шляпу и прошла в столовую.</w:t>
      </w:r>
    </w:p>
    <w:p w14:paraId="72FD316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Мама, я завтра еду в Париж.</w:t>
      </w:r>
    </w:p>
    <w:p w14:paraId="765C583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В Париж! Ты шутишь?</w:t>
      </w:r>
    </w:p>
    <w:p w14:paraId="4FB1FBB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Ах, не спорь, пожалуйста. Я все равно поеду.</w:t>
      </w:r>
    </w:p>
    <w:p w14:paraId="7A11A5E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Елизавета Сергеевна растерянно смотрела на дочь.</w:t>
      </w:r>
    </w:p>
    <w:p w14:paraId="1217027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Ничего не понимаю. Зачем?</w:t>
      </w:r>
    </w:p>
    <w:p w14:paraId="17C5430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Ты никогда ничего не понимаешь, мама. Андрей женится на Люське через месяц. Я утром получила от нее письмо.</w:t>
      </w:r>
    </w:p>
    <w:p w14:paraId="05AA24B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Ну и?..</w:t>
      </w:r>
    </w:p>
    <w:p w14:paraId="6B4E3B0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Я не хочу, чтобы он женился. Не хочу. Люська будет жить барыней, а я здесь мучиться в мастерской? Нет!</w:t>
      </w:r>
    </w:p>
    <w:p w14:paraId="333BFD4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Ты хочешь расстроить чужое счастье?</w:t>
      </w:r>
    </w:p>
    <w:p w14:paraId="1F71207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Какое мне дело до чужого счастья! Я тоже хочу жить.</w:t>
      </w:r>
    </w:p>
    <w:p w14:paraId="51F6E5C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Елизавета Львовна вытерла глаза.</w:t>
      </w:r>
    </w:p>
    <w:p w14:paraId="07DA8CE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Ах, Аня... И где же ты там остановишься?</w:t>
      </w:r>
    </w:p>
    <w:p w14:paraId="665CC39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У тети Кати. Она меня еще в прошлом году приглашала.</w:t>
      </w:r>
    </w:p>
    <w:p w14:paraId="0FC9AA1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68E18F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укладывала чемодан. Вошел отец. В руках у него была газета. Он сказал деланно-спокойно:</w:t>
      </w:r>
    </w:p>
    <w:p w14:paraId="54602D1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Говорят, ты завтра в Париж?</w:t>
      </w:r>
    </w:p>
    <w:p w14:paraId="08AFC7F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Да, папа.</w:t>
      </w:r>
    </w:p>
    <w:p w14:paraId="5A982AE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Что же... Самостоятельность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это хорошо. Хвалю.</w:t>
      </w:r>
    </w:p>
    <w:p w14:paraId="1AB37CC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подняла голову.</w:t>
      </w:r>
    </w:p>
    <w:p w14:paraId="72C7688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 всем же выжидать без конца. Так всю жизнь прождешь.</w:t>
      </w:r>
    </w:p>
    <w:p w14:paraId="6701519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Правильно, правильно. Сам знаю, что нерешителен. Да отчего и не прокатиться, раз деньги есть.</w:t>
      </w:r>
    </w:p>
    <w:p w14:paraId="38A3EC3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Я сама заработала, у тебя не просила.</w:t>
      </w:r>
    </w:p>
    <w:p w14:paraId="03A8E19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Вот-вот... Я это и говорю...</w:t>
      </w:r>
    </w:p>
    <w:p w14:paraId="00E2B31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Папа, перестань. Дай хоть последний вечер...</w:t>
      </w:r>
    </w:p>
    <w:p w14:paraId="13FC9E3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Александр Павлович развернул газету.</w:t>
      </w:r>
    </w:p>
    <w:p w14:paraId="5D4F8F2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Прости, прости. Я молчу. Только знаешь... Я всегда говорил твоей матери, когда в Турции нам плохо было: «Подожди, вырастет Аня, наше утешение». Вот и дождались...</w:t>
      </w:r>
    </w:p>
    <w:p w14:paraId="5033E6A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заперла чемодан на ключ и встала.</w:t>
      </w:r>
    </w:p>
    <w:p w14:paraId="72258E0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Может быть, папа, ты и был хорошим адмиралом, но характер у тебя тяжелый...</w:t>
      </w:r>
    </w:p>
    <w:p w14:paraId="25C5B2A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lastRenderedPageBreak/>
        <w:t>Аня надела шляпу с длинными лентами на затылке, похожую на шапочку шотландских стрелков, и застегнула пальто. Наконец-то!..</w:t>
      </w:r>
    </w:p>
    <w:p w14:paraId="2C64697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Будь осторожна... В Париже такое движение... Дай я тебя еще раз перекрещу... И проводить не могу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заказчица сейчас придет на примерку.</w:t>
      </w:r>
    </w:p>
    <w:p w14:paraId="232FEE0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Александр Павлович поднял чемодан:</w:t>
      </w:r>
    </w:p>
    <w:p w14:paraId="00CB419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И очень хорошо, что не можешь. Дальние проводы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лишние слезы. А чего плакать, кажется? Сама едешь, никто не гонит.</w:t>
      </w:r>
    </w:p>
    <w:p w14:paraId="109EDB9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 широко распахнул дверь на лестницу.</w:t>
      </w:r>
    </w:p>
    <w:p w14:paraId="395A5AF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До свиданья, мамочка.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Аня обняла мать.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Да не плачь, ты ведь меня не хоронишь.</w:t>
      </w:r>
    </w:p>
    <w:p w14:paraId="5A607C6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Елизавета Львовна постаралась улыбнуться.</w:t>
      </w:r>
    </w:p>
    <w:p w14:paraId="429236B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Будь счастлива, Анечка, будь счастлива...</w:t>
      </w:r>
    </w:p>
    <w:p w14:paraId="7E49F18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Слава Богу. Из дома выбрались.</w:t>
      </w:r>
    </w:p>
    <w:p w14:paraId="75C2D8B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...Вокзал. Бесконечная белая лестница. Как будто нарочно, назло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чтобы опоздать на поезд. Перед кассой очередь. Какой-то марокканец никак не может объяснить, куда ему билет. Все как будто нарочно, назло...</w:t>
      </w:r>
    </w:p>
    <w:p w14:paraId="4F00282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Наконец Аня в вагоне. Чемодан на полке, билет за перчаткой. Слава Богу, теперь все.</w:t>
      </w:r>
    </w:p>
    <w:p w14:paraId="5411A4B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Александр Павлович стоит перед окном.</w:t>
      </w:r>
    </w:p>
    <w:p w14:paraId="43E8783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Удобно устроилась?</w:t>
      </w:r>
    </w:p>
    <w:p w14:paraId="485996C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Да, да. Спасибо, папа.</w:t>
      </w:r>
    </w:p>
    <w:p w14:paraId="2FF90E6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Слушай, Аня...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лицо его дергается. Таким, совсем таким Аня видела его только раз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когда к нему пришли с обыском матросы.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Аня, Аня, не уезжай, прошу тебя...</w:t>
      </w:r>
    </w:p>
    <w:p w14:paraId="00A975C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Его вставная челюсть прыгает. Он с шумом закрывает рот, как собака, ловящая мух.</w:t>
      </w:r>
    </w:p>
    <w:p w14:paraId="00184BA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 уезжай, не уезжай. Ты все хотела белое пальто. Я куплю тебе... Сейчас же пойдем покупать. Только не уезжай!</w:t>
      </w:r>
    </w:p>
    <w:p w14:paraId="3F1A2E6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соскакивает на перрон. Вот оно, чего она боялась!</w:t>
      </w:r>
    </w:p>
    <w:p w14:paraId="6A727B9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Папа, папочка... Я ведь только на две недели... И билет уже взят. Ну, хочешь, я вернусь через неделю? Через неделю, честное слово...</w:t>
      </w:r>
    </w:p>
    <w:p w14:paraId="44FB571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 уезжай, Аня!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глаза его краснеют.</w:t>
      </w:r>
    </w:p>
    <w:p w14:paraId="79482ED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Проводник кричит: «</w:t>
      </w:r>
      <w:r w:rsidRPr="000453DA">
        <w:rPr>
          <w:rFonts w:ascii="Verdana" w:hAnsi="Verdana"/>
          <w:color w:val="000000"/>
          <w:sz w:val="20"/>
        </w:rPr>
        <w:t>En</w:t>
      </w:r>
      <w:r w:rsidRPr="000453DA">
        <w:rPr>
          <w:rFonts w:ascii="Verdana" w:hAnsi="Verdana"/>
          <w:color w:val="000000"/>
          <w:sz w:val="20"/>
          <w:lang w:val="ru-RU"/>
        </w:rPr>
        <w:t xml:space="preserve"> </w:t>
      </w:r>
      <w:r w:rsidRPr="000453DA">
        <w:rPr>
          <w:rFonts w:ascii="Verdana" w:hAnsi="Verdana"/>
          <w:color w:val="000000"/>
          <w:sz w:val="20"/>
        </w:rPr>
        <w:t>voiture</w:t>
      </w:r>
      <w:r w:rsidRPr="000453DA">
        <w:rPr>
          <w:rFonts w:ascii="Verdana" w:hAnsi="Verdana"/>
          <w:color w:val="000000"/>
          <w:sz w:val="20"/>
          <w:lang w:val="ru-RU"/>
        </w:rPr>
        <w:t>!»</w:t>
      </w:r>
      <w:r w:rsidRPr="000453DA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0453DA">
        <w:rPr>
          <w:rFonts w:ascii="Verdana" w:hAnsi="Verdana"/>
          <w:color w:val="000000"/>
          <w:sz w:val="20"/>
          <w:lang w:val="ru-RU"/>
        </w:rPr>
        <w:t xml:space="preserve"> Надо садиться. Аня быстро целует большую худую руку отца. И от этого оба смущаются.</w:t>
      </w:r>
    </w:p>
    <w:p w14:paraId="613AF8F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Ну, Господь с тобой, поезжай,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говорит Александр Павлович, как-то сразу успокаиваясь.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Если уж нельзя иначе. И вот,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 достает три десятифранковых бумажки, роется в карманах, собирая мелочь.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Еще два франка было. Где же они?..</w:t>
      </w:r>
    </w:p>
    <w:p w14:paraId="2E6E724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 надо, папочка, не надо...</w:t>
      </w:r>
    </w:p>
    <w:p w14:paraId="5E21DC8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Бери. Тебе там нужнее...</w:t>
      </w:r>
    </w:p>
    <w:p w14:paraId="5415709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Хоть на папиросы себе оставь...</w:t>
      </w:r>
    </w:p>
    <w:p w14:paraId="558C68D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Садись скорее.</w:t>
      </w:r>
    </w:p>
    <w:p w14:paraId="069F6EE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Паровоз свистит.</w:t>
      </w:r>
    </w:p>
    <w:p w14:paraId="2D6E697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До свиданья!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Аня машет платком.</w:t>
      </w:r>
    </w:p>
    <w:p w14:paraId="7FD1A48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Александр Павлович бежит рядом с вагоном.</w:t>
      </w:r>
    </w:p>
    <w:p w14:paraId="28A1606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Сейчас же телеграфируй, не забудь!..</w:t>
      </w:r>
    </w:p>
    <w:p w14:paraId="51FD14D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еще помахала платком. Потом вытерла глаза. В купе уже устраивалась толстая простолюдинка. Поезд дернул. С полки упала корзина. Из корзины понеслось кудахтанье.</w:t>
      </w:r>
    </w:p>
    <w:p w14:paraId="7515040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Вот в подарок сыну везу. Разве они в Париже знают, что такое настоящая курица? Посмотрите, какая красавица!</w:t>
      </w:r>
    </w:p>
    <w:p w14:paraId="424923F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Да, очень хороша.</w:t>
      </w:r>
    </w:p>
    <w:p w14:paraId="0AF4977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Нет, вы пощупайте, какая у нее грудка.</w:t>
      </w:r>
    </w:p>
    <w:p w14:paraId="64636B9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отвернулась к окну.</w:t>
      </w:r>
    </w:p>
    <w:p w14:paraId="5522BAD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Я ее маисом откармливала,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пыталась заинтересовать ее хозяйка курицы.</w:t>
      </w:r>
    </w:p>
    <w:p w14:paraId="3066E58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Аня, не отвечая, смотрела на голубое Средиземное море.</w:t>
      </w:r>
    </w:p>
    <w:p w14:paraId="767F7B6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Вечером она будет в Париже. Париж... Андрей... Как-то Андрей ее встретит? Может быть, совсем забыл. А когда-то...</w:t>
      </w:r>
    </w:p>
    <w:p w14:paraId="13AEDE3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68FA0C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По вечерам она ждала его в длинном темном коридоре. Они жили в одной гостинице. Ей было пятнадцать лет. Андрей приходил с работы. Он всегда приносил ей что-нибудь сладкое, чаще всего халву. Они садились на большой пыльный сундук напротив окна. Андрей целовал ее ноги в коротких детских чулках. Аня ложилась на сундук, набив рот халвой. В окно блестела луна и чернели мачты над Золотым Рогом. С набережной доносился гул, пахло морем, пылью и керосином. Было таинственно и страшно. Аня лежала, заложив руки под голову: они плывут на большом корабле... нет, они в замке, в подземелье...</w:t>
      </w:r>
    </w:p>
    <w:p w14:paraId="3F16A52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Когда ты вырастешь, Аинька, я женюсь на тебе.</w:t>
      </w:r>
    </w:p>
    <w:p w14:paraId="62CA232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Разбогатей сначала,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смеялась Аня.</w:t>
      </w:r>
    </w:p>
    <w:p w14:paraId="7FB4720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«...А теперь он разбогател... и женится на Люське. Разве это справедливо?»</w:t>
      </w:r>
    </w:p>
    <w:p w14:paraId="488759F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достала из сумки письма.</w:t>
      </w:r>
    </w:p>
    <w:p w14:paraId="0B9380C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«...Андрей обожает меня. Я объедаюсь конфетами и купаюсь в духах. Через месяц наша свадьба...»</w:t>
      </w:r>
    </w:p>
    <w:p w14:paraId="34C0D5B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«Проклятая Люська! Ну это еще посмотрим!..»</w:t>
      </w:r>
    </w:p>
    <w:p w14:paraId="64D2E15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Курица громко кудахтала, прыгая по полу связанными ногами.</w:t>
      </w:r>
    </w:p>
    <w:p w14:paraId="091C5C2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5112AFB" w14:textId="77777777" w:rsidR="001F7E79" w:rsidRDefault="001F7E79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46EF18DA" w14:textId="31293634" w:rsidR="006E4136" w:rsidRPr="000453DA" w:rsidRDefault="006E4136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bCs/>
          <w:i w:val="0"/>
          <w:iCs w:val="0"/>
          <w:color w:val="000000"/>
          <w:sz w:val="20"/>
          <w:lang w:val="ru-RU"/>
        </w:rPr>
      </w:pPr>
      <w:r w:rsidRPr="000453DA">
        <w:rPr>
          <w:rFonts w:ascii="Verdana" w:hAnsi="Verdana"/>
          <w:i w:val="0"/>
          <w:iCs w:val="0"/>
          <w:color w:val="000000"/>
          <w:sz w:val="20"/>
          <w:lang w:val="ru-RU"/>
        </w:rPr>
        <w:t>2.</w:t>
      </w:r>
      <w:r w:rsidRPr="000453DA">
        <w:rPr>
          <w:rFonts w:ascii="Verdana" w:hAnsi="Verdana"/>
          <w:i w:val="0"/>
          <w:iCs w:val="0"/>
          <w:color w:val="000000"/>
          <w:sz w:val="20"/>
        </w:rPr>
        <w:t> </w:t>
      </w:r>
      <w:r w:rsidRPr="000453DA">
        <w:rPr>
          <w:rFonts w:ascii="Verdana" w:hAnsi="Verdana"/>
          <w:i w:val="0"/>
          <w:iCs w:val="0"/>
          <w:color w:val="000000"/>
          <w:sz w:val="20"/>
          <w:lang w:val="ru-RU"/>
        </w:rPr>
        <w:t>Париж</w:t>
      </w:r>
    </w:p>
    <w:p w14:paraId="2007A320" w14:textId="77777777" w:rsidR="006E4136" w:rsidRPr="000453DA" w:rsidRDefault="006E4136" w:rsidP="000453DA">
      <w:pPr>
        <w:pStyle w:val="Heading6"/>
        <w:keepNext w:val="0"/>
        <w:keepLines w:val="0"/>
        <w:suppressAutoHyphens/>
        <w:spacing w:before="0" w:line="240" w:lineRule="auto"/>
        <w:ind w:firstLine="283"/>
        <w:jc w:val="both"/>
        <w:rPr>
          <w:rFonts w:ascii="Verdana" w:hAnsi="Verdana"/>
          <w:b/>
          <w:bCs/>
          <w:i w:val="0"/>
          <w:iCs w:val="0"/>
          <w:color w:val="000000"/>
          <w:sz w:val="20"/>
          <w:lang w:val="ru-RU"/>
        </w:rPr>
      </w:pPr>
    </w:p>
    <w:p w14:paraId="6009D87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На серой стене черными большими буквами «</w:t>
      </w:r>
      <w:r w:rsidRPr="000453DA">
        <w:rPr>
          <w:rFonts w:ascii="Verdana" w:hAnsi="Verdana"/>
          <w:color w:val="000000"/>
          <w:sz w:val="20"/>
        </w:rPr>
        <w:t>Paris</w:t>
      </w:r>
      <w:r w:rsidRPr="000453DA">
        <w:rPr>
          <w:rFonts w:ascii="Verdana" w:hAnsi="Verdana"/>
          <w:color w:val="000000"/>
          <w:sz w:val="20"/>
          <w:lang w:val="ru-RU"/>
        </w:rPr>
        <w:t>». Так просто. И кругом так просто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рельсы, фонари, дома, люди... А ей казалось, что в Париже все особенное, чудесное. И люди особенные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ведь они парижане.</w:t>
      </w:r>
    </w:p>
    <w:p w14:paraId="74C339C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вышла с вокзала. Нет, это все-таки Париж! Воздух веселый, и фонари горят как-то торжественно...</w:t>
      </w:r>
    </w:p>
    <w:p w14:paraId="008B951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Носильщик уложил ее чемодан в такси. Ей стало страшно. Может быть, лучше ехать к тете? Но она уже сказала шоферу адрес Андрея.</w:t>
      </w:r>
    </w:p>
    <w:p w14:paraId="05E3E72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«...Что-то будет? Ах, все равно. Теперь ничего не изменишь,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автомобиль круто завернул.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Выскочить бы потихоньку и спрятаться там в углу за выступом дома...»</w:t>
      </w:r>
    </w:p>
    <w:p w14:paraId="1328964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Лохматая голова консьержки высунулась из-за стеклянной двери.</w:t>
      </w:r>
    </w:p>
    <w:p w14:paraId="171AA4A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В такой час в гости?</w:t>
      </w:r>
    </w:p>
    <w:p w14:paraId="742A85D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Я с поезда...</w:t>
      </w:r>
    </w:p>
    <w:p w14:paraId="1E5D74D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Третий этаж налево.</w:t>
      </w:r>
    </w:p>
    <w:p w14:paraId="0257F8C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стала быстро подниматься по лестнице. Свет погас. Не ошибиться бы этажом.</w:t>
      </w:r>
    </w:p>
    <w:p w14:paraId="03F0C01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Кто там?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спросил Андрей по-французски.</w:t>
      </w:r>
    </w:p>
    <w:p w14:paraId="46070B1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Открой. Это я.</w:t>
      </w:r>
    </w:p>
    <w:p w14:paraId="1741CAD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Кто я?</w:t>
      </w:r>
    </w:p>
    <w:p w14:paraId="5210567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Я, Аня...</w:t>
      </w:r>
    </w:p>
    <w:p w14:paraId="57D175A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Андрей стоял в освещенном четырехугольнике раскрытой двери. Волосы его были растрепаны, как у консьержки, и лицо такое же сонное и недовольное.</w:t>
      </w:r>
    </w:p>
    <w:p w14:paraId="199AAB5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Ты, Аинька?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и он, подняв руки, быстро приподнял волосы.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Да входи же. Когда ты приехала?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 наконец улыбнулся.</w:t>
      </w:r>
    </w:p>
    <w:p w14:paraId="5DACA44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Только что. Мой чемодан в такси.</w:t>
      </w:r>
    </w:p>
    <w:p w14:paraId="432789B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Сейчас я принесу,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засуетился он, запахивая домашнюю куртку.</w:t>
      </w:r>
    </w:p>
    <w:p w14:paraId="5EDC163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осталась одна в чужой прихожей. Перед ней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зеркало, за спиной открытая на лестницу дверь...</w:t>
      </w:r>
    </w:p>
    <w:p w14:paraId="3C4D0DC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«Зачем я приехала! Ничего не выйдет. Он недоволен. Он меня совсем забыл».</w:t>
      </w:r>
    </w:p>
    <w:p w14:paraId="731758C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Андрей принес чемодан.</w:t>
      </w:r>
    </w:p>
    <w:p w14:paraId="61B6767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Ну, рассказывай...</w:t>
      </w:r>
    </w:p>
    <w:p w14:paraId="2FEB332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...Я телеграфировала тете... Она меня не встретила...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Аня растерянно ежилась.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Я забыла ее адрес... Тогда приехала к тебе... Ты сердишься?</w:t>
      </w:r>
    </w:p>
    <w:p w14:paraId="6D16586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И отлично сделала. Но,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 наморщил лоб,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как теперь быть? Зачем я отпустил такси! Тут не найдешь, а пешком далеко. Ты очень устала?</w:t>
      </w:r>
    </w:p>
    <w:p w14:paraId="0D4A3D3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Очень...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она запнулась.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Скажи... Нельзя ли у тебя переночевать?</w:t>
      </w:r>
    </w:p>
    <w:p w14:paraId="741B19B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И прекрасно! Куда тебе, в самом деле, тащиться ночью? Раздевайся же.</w:t>
      </w:r>
    </w:p>
    <w:p w14:paraId="4EB60D7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 помог ей снять пальто.</w:t>
      </w:r>
    </w:p>
    <w:p w14:paraId="392F90D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Вот уж не ждал... Как ты выросла! Дай же на тебя посмотреть.</w:t>
      </w:r>
    </w:p>
    <w:p w14:paraId="70D405D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закрыла лицо руками.</w:t>
      </w:r>
    </w:p>
    <w:p w14:paraId="10F1918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Нет, не смотри. Я вся перемазана как трубочист. Нельзя ли помыться?</w:t>
      </w:r>
    </w:p>
    <w:p w14:paraId="1E68C25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Прости, я не сообразил. Вот сюда, направо.</w:t>
      </w:r>
    </w:p>
    <w:p w14:paraId="33F40C0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Андрей щелкнул выключателем в ванной.</w:t>
      </w:r>
    </w:p>
    <w:p w14:paraId="347D1CA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Ну, ты мойся, а я пока приготовлю чай.</w:t>
      </w:r>
    </w:p>
    <w:p w14:paraId="0AA203D8" w14:textId="77777777" w:rsidR="001F7E79" w:rsidRDefault="001F7E79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5FB2245E" w14:textId="77777777" w:rsidR="001F7E79" w:rsidRDefault="001F7E79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5D994487" w14:textId="047A378F" w:rsidR="006E4136" w:rsidRPr="000453DA" w:rsidRDefault="006E4136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bCs/>
          <w:i w:val="0"/>
          <w:iCs w:val="0"/>
          <w:color w:val="000000"/>
          <w:sz w:val="20"/>
          <w:lang w:val="ru-RU"/>
        </w:rPr>
      </w:pPr>
      <w:r w:rsidRPr="000453DA">
        <w:rPr>
          <w:rFonts w:ascii="Verdana" w:hAnsi="Verdana"/>
          <w:i w:val="0"/>
          <w:iCs w:val="0"/>
          <w:color w:val="000000"/>
          <w:sz w:val="20"/>
          <w:lang w:val="ru-RU"/>
        </w:rPr>
        <w:t>3.</w:t>
      </w:r>
      <w:r w:rsidRPr="000453DA">
        <w:rPr>
          <w:rFonts w:ascii="Verdana" w:hAnsi="Verdana"/>
          <w:i w:val="0"/>
          <w:iCs w:val="0"/>
          <w:color w:val="000000"/>
          <w:sz w:val="20"/>
        </w:rPr>
        <w:t> </w:t>
      </w:r>
      <w:r w:rsidRPr="000453DA">
        <w:rPr>
          <w:rFonts w:ascii="Verdana" w:hAnsi="Verdana"/>
          <w:i w:val="0"/>
          <w:iCs w:val="0"/>
          <w:color w:val="000000"/>
          <w:sz w:val="20"/>
          <w:lang w:val="ru-RU"/>
        </w:rPr>
        <w:t>Ванна. Чай. Сны</w:t>
      </w:r>
    </w:p>
    <w:p w14:paraId="1EE1926C" w14:textId="77777777" w:rsidR="006E4136" w:rsidRPr="000453DA" w:rsidRDefault="006E4136" w:rsidP="000453DA">
      <w:pPr>
        <w:pStyle w:val="Heading6"/>
        <w:keepNext w:val="0"/>
        <w:keepLines w:val="0"/>
        <w:suppressAutoHyphens/>
        <w:spacing w:before="0" w:line="240" w:lineRule="auto"/>
        <w:ind w:firstLine="283"/>
        <w:jc w:val="both"/>
        <w:rPr>
          <w:rFonts w:ascii="Verdana" w:hAnsi="Verdana"/>
          <w:b/>
          <w:bCs/>
          <w:i w:val="0"/>
          <w:iCs w:val="0"/>
          <w:color w:val="000000"/>
          <w:sz w:val="20"/>
          <w:lang w:val="ru-RU"/>
        </w:rPr>
      </w:pPr>
    </w:p>
    <w:p w14:paraId="4EBAFCA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разделась и медленно, чтобы не обжечься, села в горячую воду. Ой, как горячо. Ноги сразу покраснели; от этого, как всегда, сделалось весело. Она намылила губку и стала тереть шею.</w:t>
      </w:r>
    </w:p>
    <w:p w14:paraId="767C183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«...Какой Андрей хозяйственный! Сколько губок, и щетки какие-то с ручками». Она тихо рассмеялась. От яркого света, пара, блеска никелированных кранов, усталости, горячей воды и оттого, что Андрей, звеня чашками, ходит так близко и даже дверь не заперта, было тоже весело. Весело и страшно...</w:t>
      </w:r>
    </w:p>
    <w:p w14:paraId="11BAE07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Андрей,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крикнула она.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Нет, нет не входи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я в ванне. Ты только скажи, ты не сердишься?</w:t>
      </w:r>
    </w:p>
    <w:p w14:paraId="4942C67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Глупости. Я очень рад. Вылезай скорей.</w:t>
      </w:r>
    </w:p>
    <w:p w14:paraId="21C5BAA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Сейчас.</w:t>
      </w:r>
    </w:p>
    <w:p w14:paraId="3995405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нарочно громко плескалась, пусть слышит.</w:t>
      </w:r>
    </w:p>
    <w:p w14:paraId="2DD2875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Купальный халат Андрея висел на крючке. Аня закуталась в него. Что-то хрустнуло в кармане.</w:t>
      </w:r>
    </w:p>
    <w:p w14:paraId="009E51B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«Письмо? От Люськи?»</w:t>
      </w:r>
    </w:p>
    <w:p w14:paraId="54B0EBA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Но это был только счет за электричество. Она скомкала и бросила его на пол.</w:t>
      </w:r>
    </w:p>
    <w:p w14:paraId="224C9B1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Какая нарядная ванная. И как не похожа на ту, в которой дома купалась Аня. Сразу видно, что это мужское царство. На столике пестрые картинки. Аня не рассматривала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что-то неприличное. На стеклянной полке бритвы, кисточки, какие-то невиданные флаконы. Она поочередно их перенюхала.</w:t>
      </w:r>
    </w:p>
    <w:p w14:paraId="6FE7971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Андрей, для чего у тебя это красное, в темной бутылке?</w:t>
      </w:r>
    </w:p>
    <w:p w14:paraId="229CAC0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Выходи скорее. Чай на столе.</w:t>
      </w:r>
    </w:p>
    <w:p w14:paraId="6F80F58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вытерла запотевшее зеркало и расчесала волосы, внимательно глядя на себя. Вот такой он увидит ее сейчас. Такой сероглазой, такой прелестной...</w:t>
      </w:r>
    </w:p>
    <w:p w14:paraId="41589D4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подкрасила губы, надушила волосы духами Андрея. Жаль, что нет своих. Ну, все равно.</w:t>
      </w:r>
    </w:p>
    <w:p w14:paraId="7F96873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Как весело! Как страшно! И совсем особенно. Не так, как всегда. Не так, как в обыкновенной жизни. Главное, страшно...</w:t>
      </w:r>
    </w:p>
    <w:p w14:paraId="4CCEC57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Андрей разливал чай. Теперь он был гладко причесан и выглядел любезным хозяином. Только глаза смотрели по-новому, равнодушно и рассеянно.</w:t>
      </w:r>
    </w:p>
    <w:p w14:paraId="337B2B5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Вот он какой. А она и не знала.</w:t>
      </w:r>
    </w:p>
    <w:p w14:paraId="173AAE2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Ты прости, Аинька, у меня, кроме конфет, ничего нет.</w:t>
      </w:r>
    </w:p>
    <w:p w14:paraId="4136F5B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Ты совсем не изменился, Андрей.</w:t>
      </w:r>
    </w:p>
    <w:p w14:paraId="747C48A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 ты очень. Выросла. Похорошела. Такая беленькая, тоненькая.</w:t>
      </w:r>
    </w:p>
    <w:p w14:paraId="5EFB7E0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Разве я прежде черненькой была?</w:t>
      </w:r>
    </w:p>
    <w:p w14:paraId="711F23F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Прежде ты была девочкой, а теперь барышня.</w:t>
      </w:r>
    </w:p>
    <w:p w14:paraId="52B3AED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села на диван.</w:t>
      </w:r>
    </w:p>
    <w:p w14:paraId="5248697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Что же, это лучше или хуже?</w:t>
      </w:r>
    </w:p>
    <w:p w14:paraId="3F02ECD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 ничего не ответил.</w:t>
      </w:r>
    </w:p>
    <w:p w14:paraId="6E45FD6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Какая у тебя хорошая квартира.</w:t>
      </w:r>
    </w:p>
    <w:p w14:paraId="0E1742D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 у вас в Марселе разве плохая?</w:t>
      </w:r>
    </w:p>
    <w:p w14:paraId="2D6B231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погладила шелковую подушку.</w:t>
      </w:r>
    </w:p>
    <w:p w14:paraId="022D268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Ну... Можно ли сравнивать? У нас совсем бедно и обставлено всякой дрянью. А у тебя так красиво.</w:t>
      </w:r>
    </w:p>
    <w:p w14:paraId="192C03B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Они помолчали. Снова стало томительно и неловко. От сладкого чая и конфет Аню слегка мутило.</w:t>
      </w:r>
    </w:p>
    <w:p w14:paraId="4896D12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Ты устала. Тебе надо лечь. Пойдем, я устрою тебя в спальне.</w:t>
      </w:r>
    </w:p>
    <w:p w14:paraId="5CE1CD6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 ты где?</w:t>
      </w:r>
    </w:p>
    <w:p w14:paraId="5D92EB1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Тут на диване. У меня ведь только две комнаты.</w:t>
      </w:r>
    </w:p>
    <w:p w14:paraId="6852EF4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0B19F8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«Она напрасно приехала. Напрасно.</w:t>
      </w:r>
    </w:p>
    <w:p w14:paraId="4940DA4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lastRenderedPageBreak/>
        <w:t>Кровать холодная, большая, белая.</w:t>
      </w:r>
    </w:p>
    <w:p w14:paraId="5801A08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 будет в ней с Люськой спать.</w:t>
      </w:r>
    </w:p>
    <w:p w14:paraId="5178BF6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Такая широкая, что можно поперек лечь. Такая мягкая... А вдруг войдет Андрей... Кричи не кричи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никто не услышит...» Она закрыла глаза.</w:t>
      </w:r>
    </w:p>
    <w:p w14:paraId="205484A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 ухе стук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это сердце. Надо лечь на правый бок, чтобы не мешало. Нет, все равно стучит. И чего оно так громко? Неужели от страха? Так устала, а не заснуть...</w:t>
      </w:r>
    </w:p>
    <w:p w14:paraId="6571BC2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Вам страшно?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спрашивает хриплый голос.</w:t>
      </w:r>
    </w:p>
    <w:p w14:paraId="574C1AE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Еще бы,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отвечает другой.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Здесь стенки в пять сантиметров и крысы без зубов.</w:t>
      </w:r>
    </w:p>
    <w:p w14:paraId="1DB1F27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Да, скверный дом...</w:t>
      </w:r>
    </w:p>
    <w:p w14:paraId="4EB0203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вздрагивает и открывает глаза. Никого нет. Все тихо. Под дверью полоска света.</w:t>
      </w:r>
    </w:p>
    <w:p w14:paraId="55D1AFE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Страшно... Она высоко подгибает колени и слушает, как стучит сердце. Нет... не заснуть...</w:t>
      </w:r>
    </w:p>
    <w:p w14:paraId="685638C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Но уже опять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свистит паровоз, звенят колеса. Аня смотрит из окна вагона на сосны в снегу. Поезд останавливается. Кондуктор в шапке с золотым галуном громко кричит: «Шварцвальд!»</w:t>
      </w:r>
    </w:p>
    <w:p w14:paraId="4ECC76B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...Сквозь неплотно задернутые шторы слабо светил уличный фонарь. В темноте предметы казались огромными и угловатыми. Зеркало тускло блестело.</w:t>
      </w:r>
    </w:p>
    <w:p w14:paraId="14F4321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приподнялась на локте и, вытянув шею, огляделась. Куда она попала? Она ехала на поезде. Потом что-то случилось, все перепуталось. Где же она?</w:t>
      </w:r>
    </w:p>
    <w:p w14:paraId="77315DE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ощупала свое лицо, волосы, подушку и села, сбросив одеяло. Зеленый свет фонаря падал на ее свесившиеся с кровати белые ноги.</w:t>
      </w:r>
    </w:p>
    <w:p w14:paraId="3BEBB1A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И, как всегда ночью, в темноте она вспомнила о смерти. «Я умру, я скоро умру...»</w:t>
      </w:r>
    </w:p>
    <w:p w14:paraId="5C0ADB3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Ей стало так грустно, что горло сжалось. «Я скоро умру...»</w:t>
      </w:r>
    </w:p>
    <w:p w14:paraId="278973E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вытянула вперед ноги, пошевелила пальцами. Зеленый свет фонаря падал прямо на них.</w:t>
      </w:r>
    </w:p>
    <w:p w14:paraId="5F3015F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«Мои ножки. Мои бедные ножки. Я буду лежать в земле, и черви будут есть мои белые ножки...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она нежно погладила свои колени и вдруг заплакала: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Я умру... Может быть, я уже умерла?»</w:t>
      </w:r>
    </w:p>
    <w:p w14:paraId="52C8B08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всматривалась в окно, в кровать, в зеркало, стараясь понять, вспомнить...</w:t>
      </w:r>
    </w:p>
    <w:p w14:paraId="782808A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«... Поезд... Шварцвальд. Ах нет, не Шварцвальд, Париж...»</w:t>
      </w:r>
    </w:p>
    <w:p w14:paraId="32E1971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Андрей,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сказала она шепотом.</w:t>
      </w:r>
    </w:p>
    <w:p w14:paraId="136DF05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И сейчас же тихо скрипнула дверь и вошел кто-то белый и высокий, как привидение. Но она не испугалась, она протянула к нему руки. Он опустился на пол у кровати. Теперь зеленый свет фонаря падал на него. Он обнял и целовал ее голые колени. Совсем как когда-то в Константинополе... И свет фонаря, как лунный свет...</w:t>
      </w:r>
    </w:p>
    <w:p w14:paraId="7BAA598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гладила его волосы. Слезы все еще текли по ее щекам.</w:t>
      </w:r>
    </w:p>
    <w:p w14:paraId="5138752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Андрей, скажи, это во сне?</w:t>
      </w:r>
    </w:p>
    <w:p w14:paraId="7DF3BB3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Да, во сне...</w:t>
      </w:r>
    </w:p>
    <w:p w14:paraId="0A627A4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 мы не умерли?</w:t>
      </w:r>
    </w:p>
    <w:p w14:paraId="7EFA10A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Нет, нет...</w:t>
      </w:r>
    </w:p>
    <w:p w14:paraId="5A5E5B4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Андрей, мне страшно... Оставь...</w:t>
      </w:r>
    </w:p>
    <w:p w14:paraId="70E0365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 бойся. Я ничего тебе не сделаю...</w:t>
      </w:r>
    </w:p>
    <w:p w14:paraId="6490898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Как в Константинополе?..</w:t>
      </w:r>
    </w:p>
    <w:p w14:paraId="17F8102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Да... Как в Константинополе...</w:t>
      </w:r>
    </w:p>
    <w:p w14:paraId="229160E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E3FF7A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лежала притихшая и бледная.</w:t>
      </w:r>
    </w:p>
    <w:p w14:paraId="370CAB2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Ты любишь меня?</w:t>
      </w:r>
    </w:p>
    <w:p w14:paraId="7C0F60D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Люблю...</w:t>
      </w:r>
    </w:p>
    <w:p w14:paraId="7504131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Андрей наклонился над ней.</w:t>
      </w:r>
    </w:p>
    <w:p w14:paraId="385D4FA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Уже шесть часов.</w:t>
      </w:r>
    </w:p>
    <w:p w14:paraId="6EC625C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Спи, Аинька...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и осторожно вышел.</w:t>
      </w:r>
    </w:p>
    <w:p w14:paraId="42A3B77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...Теперь сердце стучало совсем неслышно, легко, легко. И в душе холод легкий. И прохладная, легкая кровь медленно и блаженно расходится по телу...</w:t>
      </w:r>
    </w:p>
    <w:p w14:paraId="1DC1C2A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«Открыватели новых стран, пираты, авантюристы...»</w:t>
      </w:r>
    </w:p>
    <w:p w14:paraId="2D55F8A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открыла глаза, вздохнула, улыбнулась, встала с постели. Осторожно, на носках обошла всю комнату, потом отдернула занавесь и открыла окно.</w:t>
      </w:r>
    </w:p>
    <w:p w14:paraId="56320DE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lastRenderedPageBreak/>
        <w:t>Совсем светло. Утренний холодный ветер... Она смотрела на пустую улицу, на деревья, зеленевшие из-за крыш.</w:t>
      </w:r>
    </w:p>
    <w:p w14:paraId="594BC62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«Это Париж. Это Елисейские поля,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она снова улыбнулась.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Это Париж, это ее жизнь, ее счастье...»</w:t>
      </w:r>
    </w:p>
    <w:p w14:paraId="4AFCEC2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взмахнула руками и закружилась по комнате.</w:t>
      </w:r>
    </w:p>
    <w:p w14:paraId="63FD74C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«Да. Это Париж, это ее жизнь, ее счастье, ее любовь».</w:t>
      </w:r>
    </w:p>
    <w:p w14:paraId="0D75EED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вертелась все скорее. Голова кружилась. Цветы на обоях и стулья танцевали вместе с ней. Она схватилась за раму зеркала, чтобы не упасть.</w:t>
      </w:r>
    </w:p>
    <w:p w14:paraId="0059050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Из зеркала смотрело бледное, почти прозрачное лицо с блестящими серыми глазами.</w:t>
      </w:r>
    </w:p>
    <w:p w14:paraId="7221A8B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покачала головой.</w:t>
      </w:r>
    </w:p>
    <w:p w14:paraId="10534F6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«Ах, я счастлива, счастлива, счастлива... Ах, я устала, устала, устала...»</w:t>
      </w:r>
    </w:p>
    <w:p w14:paraId="01F9E15D" w14:textId="77777777" w:rsidR="001F7E79" w:rsidRDefault="001F7E79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4CFA5665" w14:textId="77777777" w:rsidR="001F7E79" w:rsidRDefault="001F7E79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5BE6C702" w14:textId="6A4750F9" w:rsidR="006E4136" w:rsidRPr="000453DA" w:rsidRDefault="006E4136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bCs/>
          <w:i w:val="0"/>
          <w:iCs w:val="0"/>
          <w:color w:val="000000"/>
          <w:sz w:val="20"/>
          <w:lang w:val="ru-RU"/>
        </w:rPr>
      </w:pPr>
      <w:r w:rsidRPr="000453DA">
        <w:rPr>
          <w:rFonts w:ascii="Verdana" w:hAnsi="Verdana"/>
          <w:i w:val="0"/>
          <w:iCs w:val="0"/>
          <w:color w:val="000000"/>
          <w:sz w:val="20"/>
          <w:lang w:val="ru-RU"/>
        </w:rPr>
        <w:t>4.</w:t>
      </w:r>
      <w:r w:rsidRPr="000453DA">
        <w:rPr>
          <w:rFonts w:ascii="Verdana" w:hAnsi="Verdana"/>
          <w:i w:val="0"/>
          <w:iCs w:val="0"/>
          <w:color w:val="000000"/>
          <w:sz w:val="20"/>
        </w:rPr>
        <w:t> </w:t>
      </w:r>
      <w:r w:rsidRPr="000453DA">
        <w:rPr>
          <w:rFonts w:ascii="Verdana" w:hAnsi="Verdana"/>
          <w:i w:val="0"/>
          <w:iCs w:val="0"/>
          <w:color w:val="000000"/>
          <w:sz w:val="20"/>
          <w:lang w:val="ru-RU"/>
        </w:rPr>
        <w:t>Валентино</w:t>
      </w:r>
    </w:p>
    <w:p w14:paraId="6751AB4A" w14:textId="77777777" w:rsidR="006E4136" w:rsidRPr="000453DA" w:rsidRDefault="006E4136" w:rsidP="000453DA">
      <w:pPr>
        <w:pStyle w:val="Heading6"/>
        <w:keepNext w:val="0"/>
        <w:keepLines w:val="0"/>
        <w:suppressAutoHyphens/>
        <w:spacing w:before="0" w:line="240" w:lineRule="auto"/>
        <w:ind w:firstLine="283"/>
        <w:jc w:val="both"/>
        <w:rPr>
          <w:rFonts w:ascii="Verdana" w:hAnsi="Verdana"/>
          <w:b/>
          <w:bCs/>
          <w:i w:val="0"/>
          <w:iCs w:val="0"/>
          <w:color w:val="000000"/>
          <w:sz w:val="20"/>
          <w:lang w:val="ru-RU"/>
        </w:rPr>
      </w:pPr>
    </w:p>
    <w:p w14:paraId="432525E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Дверь открыла сама тетя Катя.</w:t>
      </w:r>
    </w:p>
    <w:p w14:paraId="032BD79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Аня?.. Вот сюрприз. Мы думали, завтра... Что же ты не телеграфировала?</w:t>
      </w:r>
    </w:p>
    <w:p w14:paraId="43FAE9C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поцеловала ее.</w:t>
      </w:r>
    </w:p>
    <w:p w14:paraId="0BE6CE3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Столько возни, не успела.</w:t>
      </w:r>
    </w:p>
    <w:p w14:paraId="3082AFF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 прихожую вбежала длинноногая стриженая девочка и с визгом бросилась Ане на шею.</w:t>
      </w:r>
    </w:p>
    <w:p w14:paraId="20A533E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Валя, пусти, пусти. Задушишь.</w:t>
      </w:r>
    </w:p>
    <w:p w14:paraId="7CC40B7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Аня, Аня! Наконец-то. И такая красавица. Совсем Мэри Пикфорд</w:t>
      </w:r>
      <w:r w:rsidRPr="000453DA">
        <w:rPr>
          <w:rFonts w:ascii="Verdana" w:hAnsi="Verdana"/>
          <w:color w:val="000000"/>
          <w:sz w:val="20"/>
          <w:vertAlign w:val="superscript"/>
        </w:rPr>
        <w:footnoteReference w:id="3"/>
      </w:r>
      <w:r w:rsidRPr="000453DA">
        <w:rPr>
          <w:rFonts w:ascii="Verdana" w:hAnsi="Verdana"/>
          <w:color w:val="000000"/>
          <w:sz w:val="20"/>
          <w:lang w:val="ru-RU"/>
        </w:rPr>
        <w:t>.</w:t>
      </w:r>
    </w:p>
    <w:p w14:paraId="07F8AE1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Да пусти же. Задушишь.</w:t>
      </w:r>
    </w:p>
    <w:p w14:paraId="6A3ABA4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Валя отскочила на шаг, держа Аню за руку.</w:t>
      </w:r>
    </w:p>
    <w:p w14:paraId="6A0962E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Нет, ты больше похожа на Перл Уайт</w:t>
      </w:r>
      <w:r w:rsidRPr="000453DA">
        <w:rPr>
          <w:rFonts w:ascii="Verdana" w:hAnsi="Verdana"/>
          <w:color w:val="000000"/>
          <w:sz w:val="20"/>
          <w:vertAlign w:val="superscript"/>
        </w:rPr>
        <w:footnoteReference w:id="4"/>
      </w:r>
      <w:r w:rsidRPr="000453DA">
        <w:rPr>
          <w:rFonts w:ascii="Verdana" w:hAnsi="Verdana"/>
          <w:color w:val="000000"/>
          <w:sz w:val="20"/>
          <w:lang w:val="ru-RU"/>
        </w:rPr>
        <w:t>. Только еще лучше. А вещи твои где?</w:t>
      </w:r>
    </w:p>
    <w:p w14:paraId="05231BD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Внизу.</w:t>
      </w:r>
    </w:p>
    <w:p w14:paraId="2EEFF99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Я сейчас притащу.</w:t>
      </w:r>
    </w:p>
    <w:p w14:paraId="47472B0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Чемодан тяжелый. Тетя, скажи ей. Она надорвется.</w:t>
      </w:r>
    </w:p>
    <w:p w14:paraId="104AEAE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Пусть тащит. Ее не удержишь. Ну, раздевайся. Рассказывай. Зачем приехала? Что мама, папа?</w:t>
      </w:r>
    </w:p>
    <w:p w14:paraId="2522C30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Меня моя мадам Мари прислала модели покупать.</w:t>
      </w:r>
    </w:p>
    <w:p w14:paraId="41A11AA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 могла тоже кого постарше выбрать.</w:t>
      </w:r>
    </w:p>
    <w:p w14:paraId="5C88E94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Мне уже восемнадцать лет. У нас все молодые. И вас мне хотелось увидеть.</w:t>
      </w:r>
    </w:p>
    <w:p w14:paraId="0B6992B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Что же? Я очень рада. Отлично сделала, что приехала. Давно не виделись. А ты и правда какая красивая стала.</w:t>
      </w:r>
    </w:p>
    <w:p w14:paraId="6C2D8AF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Валя, запыхавшись, волокла чемодан.</w:t>
      </w:r>
    </w:p>
    <w:p w14:paraId="2A38C01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Быстро, а? Он совсем легкий. Я бы два таких снесла. Мы с тобой здесь повеселимся, Аня. Каждый вечер в кинематограф ходить будем.</w:t>
      </w:r>
    </w:p>
    <w:p w14:paraId="5E2EA34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Вот обрадовала. Ты спроси, любит ли она кинематограф.</w:t>
      </w:r>
    </w:p>
    <w:p w14:paraId="3E39A71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Валя пожала плечами.</w:t>
      </w:r>
    </w:p>
    <w:p w14:paraId="44CCEDB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Кто же не любит кинематографа?</w:t>
      </w:r>
    </w:p>
    <w:p w14:paraId="04C8215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 приставай. Сведи Аню к себе. Я пока на стол накрою. Сейчас завтракать будем.</w:t>
      </w:r>
    </w:p>
    <w:p w14:paraId="0CB4696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 Валиной тесной комнате стены были сплошь увешаны портретами кинематографических звезд.</w:t>
      </w:r>
    </w:p>
    <w:p w14:paraId="003CDAA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Много, а?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Валя гордо подняла голову.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И с подписями почти все.</w:t>
      </w:r>
    </w:p>
    <w:p w14:paraId="399E108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села на стол, болтая ногами.</w:t>
      </w:r>
    </w:p>
    <w:p w14:paraId="7FEC607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Я ошиблась. Ты похожа на Мэй Мурэй</w:t>
      </w:r>
      <w:r w:rsidRPr="000453DA">
        <w:rPr>
          <w:rFonts w:ascii="Verdana" w:hAnsi="Verdana"/>
          <w:color w:val="000000"/>
          <w:sz w:val="20"/>
          <w:vertAlign w:val="superscript"/>
        </w:rPr>
        <w:footnoteReference w:id="5"/>
      </w:r>
      <w:r w:rsidRPr="000453DA">
        <w:rPr>
          <w:rFonts w:ascii="Verdana" w:hAnsi="Verdana"/>
          <w:color w:val="000000"/>
          <w:sz w:val="20"/>
          <w:lang w:val="ru-RU"/>
        </w:rPr>
        <w:t>. Вот на кого.</w:t>
      </w:r>
    </w:p>
    <w:p w14:paraId="2A3E56A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рассмеялась.</w:t>
      </w:r>
    </w:p>
    <w:p w14:paraId="34901EC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 ты, как прежде, похожа на обезьяну. Но какая большая стала. Куда ты так растешь?</w:t>
      </w:r>
    </w:p>
    <w:p w14:paraId="17F8F89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lastRenderedPageBreak/>
        <w:t>Это хорошо, что расту. Да, ты и не знаешь. Во-первых, я теперь скаут. А во-вторых, я больше не Валя и не Валентина, а Валентино. В честь Рудольфо Валентино</w:t>
      </w:r>
      <w:r w:rsidRPr="000453DA">
        <w:rPr>
          <w:rFonts w:ascii="Verdana" w:hAnsi="Verdana"/>
          <w:color w:val="000000"/>
          <w:sz w:val="20"/>
          <w:vertAlign w:val="superscript"/>
        </w:rPr>
        <w:footnoteReference w:id="6"/>
      </w:r>
      <w:r w:rsidRPr="000453DA">
        <w:rPr>
          <w:rFonts w:ascii="Verdana" w:hAnsi="Verdana"/>
          <w:color w:val="000000"/>
          <w:sz w:val="20"/>
          <w:lang w:val="ru-RU"/>
        </w:rPr>
        <w:t>. Так меня и зови.</w:t>
      </w:r>
    </w:p>
    <w:p w14:paraId="45661D0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Валентино? Оно?..</w:t>
      </w:r>
    </w:p>
    <w:p w14:paraId="7973D99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C6FB6C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 пять часов приехал Андрей. Валя с видом заговорщика ввела его в столовую.</w:t>
      </w:r>
    </w:p>
    <w:p w14:paraId="14C47F7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Смотрите. Вот кто у нас.</w:t>
      </w:r>
    </w:p>
    <w:p w14:paraId="515A932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Андрей сделал удивленное лицо.</w:t>
      </w:r>
    </w:p>
    <w:p w14:paraId="1ACB3AD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Аня! Ты? Когда приехала?</w:t>
      </w:r>
    </w:p>
    <w:p w14:paraId="019D52D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робко улыбалась, опустив глаза.</w:t>
      </w:r>
    </w:p>
    <w:p w14:paraId="0B803BA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Только что. Сегодня утром.</w:t>
      </w:r>
    </w:p>
    <w:p w14:paraId="517C5F7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Да, вот приехала, а мы ее даже не встретили, бедняжечку. Правда, какая прелесть стала.</w:t>
      </w:r>
    </w:p>
    <w:p w14:paraId="2B6629C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Да, Аня... Простите, Анна Александровна...</w:t>
      </w:r>
    </w:p>
    <w:p w14:paraId="095CE66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Тетя Катя замахала на него руками.</w:t>
      </w:r>
    </w:p>
    <w:p w14:paraId="4BFE9DC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Глупости, глупости. Какая там Анна Александровна? Зовите ее по-прежнему Аня и ты. Ведь вы ей почти брат.</w:t>
      </w:r>
    </w:p>
    <w:p w14:paraId="01F6EDC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кивнула.</w:t>
      </w:r>
    </w:p>
    <w:p w14:paraId="790BA32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Конечно, почти брат. Садись рядом и рассказывай. Ну, как твоя невеста? Все также похожа на овцу?</w:t>
      </w:r>
    </w:p>
    <w:p w14:paraId="4E7F2F8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Аня, как можно?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остановила тетя Катя.</w:t>
      </w:r>
    </w:p>
    <w:p w14:paraId="004EC0C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Что же, тетя? Я не виновата, если правда. Так и кажется, что она сейчас заблеет, его Люся.</w:t>
      </w:r>
    </w:p>
    <w:p w14:paraId="68468CB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Перестань. Ты взрослая, а хуже Вали.</w:t>
      </w:r>
    </w:p>
    <w:p w14:paraId="75918DC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Вот я ей сейчас позвоню. Пусть приедет. Тогда вы сами увидите.</w:t>
      </w:r>
    </w:p>
    <w:p w14:paraId="6BF88A6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Люся. Не узнаешь? Неужели?</w:t>
      </w:r>
    </w:p>
    <w:p w14:paraId="38E217A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Нет. Кто говорит?</w:t>
      </w:r>
    </w:p>
    <w:p w14:paraId="54B1A50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Я. Я, Аня.</w:t>
      </w:r>
    </w:p>
    <w:p w14:paraId="3E15BF9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Аня?..</w:t>
      </w:r>
    </w:p>
    <w:p w14:paraId="6363AB7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 телефонной трубке что-то щелкнуло. Люсин голос дрогнул.</w:t>
      </w:r>
    </w:p>
    <w:p w14:paraId="01B6DDF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Что же ты не рада?</w:t>
      </w:r>
    </w:p>
    <w:p w14:paraId="5F6EE4E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Короткое молчание. Потом:</w:t>
      </w:r>
    </w:p>
    <w:p w14:paraId="3C4FB83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Нет, напротив.</w:t>
      </w:r>
    </w:p>
    <w:p w14:paraId="595B58C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Вот что, приезжай сейчас к тете Кате. И увидишь здесь кое-кого. Догадываешься?</w:t>
      </w:r>
    </w:p>
    <w:p w14:paraId="206A47C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Нет... Я не знаю?.. Кого?..</w:t>
      </w:r>
    </w:p>
    <w:p w14:paraId="2850639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хохочет.</w:t>
      </w:r>
    </w:p>
    <w:p w14:paraId="2F08E6C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Ах, какая недогадливая. Ну, конечно, Андрея.</w:t>
      </w:r>
    </w:p>
    <w:p w14:paraId="038A3B1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Почему конечно?..</w:t>
      </w:r>
    </w:p>
    <w:p w14:paraId="690A5A5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Так я жду. Приезжай сейчас же.</w:t>
      </w:r>
    </w:p>
    <w:p w14:paraId="4D38AC2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повесила трубку.</w:t>
      </w:r>
    </w:p>
    <w:p w14:paraId="123100E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CFC624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Здравствуй, невеста!</w:t>
      </w:r>
    </w:p>
    <w:p w14:paraId="7952244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Они целуются.</w:t>
      </w:r>
    </w:p>
    <w:p w14:paraId="5F4617A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внимательно осматривает подругу. Костюм шелковый... Лисица... Шляпа не дешевле трехсот франков... А на ней, Ане, платье с распродажи и фильдекосовые чулочки</w:t>
      </w:r>
      <w:r w:rsidRPr="000453DA">
        <w:rPr>
          <w:rFonts w:ascii="Verdana" w:hAnsi="Verdana"/>
          <w:color w:val="000000"/>
          <w:sz w:val="20"/>
          <w:vertAlign w:val="superscript"/>
        </w:rPr>
        <w:footnoteReference w:id="7"/>
      </w:r>
      <w:r w:rsidRPr="000453DA">
        <w:rPr>
          <w:rFonts w:ascii="Verdana" w:hAnsi="Verdana"/>
          <w:color w:val="000000"/>
          <w:sz w:val="20"/>
          <w:lang w:val="ru-RU"/>
        </w:rPr>
        <w:t>. Ведь все заметит, дрянь...</w:t>
      </w:r>
    </w:p>
    <w:p w14:paraId="1F06182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Но из-под трехсотфранковой шляпы глаза Люси смотрят только на Андрея, боязливо и влюбленно.</w:t>
      </w:r>
    </w:p>
    <w:p w14:paraId="47D8F8F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берет ее под руку.</w:t>
      </w:r>
    </w:p>
    <w:p w14:paraId="69D3038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Пойдем ко мне.</w:t>
      </w:r>
    </w:p>
    <w:p w14:paraId="5F3C156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Они садятся на кретоновый диван</w:t>
      </w:r>
      <w:r w:rsidRPr="000453DA">
        <w:rPr>
          <w:rFonts w:ascii="Verdana" w:hAnsi="Verdana"/>
          <w:color w:val="000000"/>
          <w:sz w:val="20"/>
          <w:vertAlign w:val="superscript"/>
        </w:rPr>
        <w:footnoteReference w:id="8"/>
      </w:r>
      <w:r w:rsidRPr="000453DA">
        <w:rPr>
          <w:rFonts w:ascii="Verdana" w:hAnsi="Verdana"/>
          <w:color w:val="000000"/>
          <w:sz w:val="20"/>
          <w:lang w:val="ru-RU"/>
        </w:rPr>
        <w:t xml:space="preserve"> в Валиной комнате.</w:t>
      </w:r>
    </w:p>
    <w:p w14:paraId="1F0F1BA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Люся краснеет.</w:t>
      </w:r>
    </w:p>
    <w:p w14:paraId="21A5288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Аня, скажи, мы по-прежнему друзья?</w:t>
      </w:r>
    </w:p>
    <w:p w14:paraId="58102F0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Ну конечно. Ты выходишь замуж за моего друга детства. Мы теперь двойные друзья.</w:t>
      </w:r>
    </w:p>
    <w:p w14:paraId="7FE9595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Но ведь Андрей, кажется, был влюблен в тебя? Ты сама мне рассказывала.</w:t>
      </w:r>
    </w:p>
    <w:p w14:paraId="3616309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качает головой.</w:t>
      </w:r>
    </w:p>
    <w:p w14:paraId="0C5392D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Какой вздор. Я хвастала. Разве влюбляются в девчонок? И потом, это было так давно...</w:t>
      </w:r>
    </w:p>
    <w:p w14:paraId="7D34DE2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Люся облегченно вздыхает.</w:t>
      </w:r>
    </w:p>
    <w:p w14:paraId="703A6F4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Да, конечно. А я боялась, что ты сердишься.</w:t>
      </w:r>
    </w:p>
    <w:p w14:paraId="0CCBE82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Ты счастлива, Люся?</w:t>
      </w:r>
    </w:p>
    <w:p w14:paraId="05963FF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Очень...</w:t>
      </w:r>
    </w:p>
    <w:p w14:paraId="7021B79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Люся, улыбаясь, снимает шляпу.</w:t>
      </w:r>
    </w:p>
    <w:p w14:paraId="588DA85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У тебя длинные волосы? Почему ты не острижешь?</w:t>
      </w:r>
    </w:p>
    <w:p w14:paraId="4D7F4B1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Андрей не хочет.</w:t>
      </w:r>
    </w:p>
    <w:p w14:paraId="2770DAD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Странно, он сказал мне, что ему нравятся стриженые.</w:t>
      </w:r>
    </w:p>
    <w:p w14:paraId="2F88655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Часто то, что нравится в посторонних, неприятно в жене.</w:t>
      </w:r>
    </w:p>
    <w:p w14:paraId="1EA572E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смеется.</w:t>
      </w:r>
    </w:p>
    <w:p w14:paraId="4C360B1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 ты все-таки остриглась бы. У тебя голова как пивной котел. И как ты растолстела.</w:t>
      </w:r>
    </w:p>
    <w:p w14:paraId="505559C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Люся с удовольствием приглаживает юбку на боках.</w:t>
      </w:r>
    </w:p>
    <w:p w14:paraId="75615BD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Андрей любит полных. Я принимаю мышьяк.</w:t>
      </w:r>
    </w:p>
    <w:p w14:paraId="330D245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Ах, какая ты! Андрей не любит, Андрей любит... А ты-то сама что любишь?</w:t>
      </w:r>
    </w:p>
    <w:p w14:paraId="1A370FC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Я люблю Андрея,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серьезно говорит Люся.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Ты этого понять не можешь.</w:t>
      </w:r>
    </w:p>
    <w:p w14:paraId="4D64B1F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Ане становится как-то не по себе. Она пересаживается к зеркалу и начинает пудриться.</w:t>
      </w:r>
    </w:p>
    <w:p w14:paraId="2B0C097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Ты больше не вышиваешь?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она смотрит на Люсю через плечо, сдувая пудру с пуховки.</w:t>
      </w:r>
    </w:p>
    <w:p w14:paraId="07D36DE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Нет. Зачем? Андрей достаточно богат. У меня даже будет прислуга. А ты, бедная, все у своей мадам Мари?</w:t>
      </w:r>
    </w:p>
    <w:p w14:paraId="552AEFD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Нет, я тоже бросила. Ты только не говори никому, Люся. Это пока секрет. Я тоже замуж выхожу.</w:t>
      </w:r>
    </w:p>
    <w:p w14:paraId="6B3FA6D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Правда?</w:t>
      </w:r>
    </w:p>
    <w:p w14:paraId="03EFF4C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Люся подбегает к ней и обнимает ее.</w:t>
      </w:r>
    </w:p>
    <w:p w14:paraId="278F119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Правда, правда? Аня, милая, как я рада! За кого?</w:t>
      </w:r>
    </w:p>
    <w:p w14:paraId="36A2EC1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Скоро узнаешь. Первая узнаешь.</w:t>
      </w:r>
    </w:p>
    <w:p w14:paraId="2348934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Они целуются. Люся сияет.</w:t>
      </w:r>
    </w:p>
    <w:p w14:paraId="324647C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Ах, как я рада, Аня. Как я рада за тебя,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она задумывается.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И за себя.</w:t>
      </w:r>
    </w:p>
    <w:p w14:paraId="4D3D9B3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За себя? Почему?</w:t>
      </w:r>
    </w:p>
    <w:p w14:paraId="4F77ECE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Потом как-нибудь расскажу. Когда мы обе будем замужем,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они снова целуются.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Хорошо бы нам, Аня, венчаться в один день.</w:t>
      </w:r>
    </w:p>
    <w:p w14:paraId="46C88A6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улыбается.</w:t>
      </w:r>
    </w:p>
    <w:p w14:paraId="167155A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Ну, это вряд ли удастся.</w:t>
      </w:r>
    </w:p>
    <w:p w14:paraId="77242FDD" w14:textId="77777777" w:rsidR="001F7E79" w:rsidRDefault="001F7E79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24E68BF4" w14:textId="77777777" w:rsidR="001F7E79" w:rsidRDefault="001F7E79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6A5482DD" w14:textId="424D2739" w:rsidR="006E4136" w:rsidRPr="000453DA" w:rsidRDefault="006E4136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bCs/>
          <w:i w:val="0"/>
          <w:iCs w:val="0"/>
          <w:color w:val="000000"/>
          <w:sz w:val="20"/>
          <w:lang w:val="ru-RU"/>
        </w:rPr>
      </w:pPr>
      <w:r w:rsidRPr="000453DA">
        <w:rPr>
          <w:rFonts w:ascii="Verdana" w:hAnsi="Verdana"/>
          <w:i w:val="0"/>
          <w:iCs w:val="0"/>
          <w:color w:val="000000"/>
          <w:sz w:val="20"/>
          <w:lang w:val="ru-RU"/>
        </w:rPr>
        <w:t>5.</w:t>
      </w:r>
      <w:r w:rsidRPr="000453DA">
        <w:rPr>
          <w:rFonts w:ascii="Verdana" w:hAnsi="Verdana"/>
          <w:i w:val="0"/>
          <w:iCs w:val="0"/>
          <w:color w:val="000000"/>
          <w:sz w:val="20"/>
        </w:rPr>
        <w:t> </w:t>
      </w:r>
      <w:r w:rsidRPr="000453DA">
        <w:rPr>
          <w:rFonts w:ascii="Verdana" w:hAnsi="Verdana"/>
          <w:i w:val="0"/>
          <w:iCs w:val="0"/>
          <w:color w:val="000000"/>
          <w:sz w:val="20"/>
          <w:lang w:val="ru-RU"/>
        </w:rPr>
        <w:t>Телефон</w:t>
      </w:r>
    </w:p>
    <w:p w14:paraId="4605F8CA" w14:textId="77777777" w:rsidR="006E4136" w:rsidRPr="000453DA" w:rsidRDefault="006E4136" w:rsidP="000453DA">
      <w:pPr>
        <w:pStyle w:val="Heading6"/>
        <w:keepNext w:val="0"/>
        <w:keepLines w:val="0"/>
        <w:suppressAutoHyphens/>
        <w:spacing w:before="0" w:line="240" w:lineRule="auto"/>
        <w:ind w:firstLine="283"/>
        <w:jc w:val="both"/>
        <w:rPr>
          <w:rFonts w:ascii="Verdana" w:hAnsi="Verdana"/>
          <w:b/>
          <w:bCs/>
          <w:i w:val="0"/>
          <w:iCs w:val="0"/>
          <w:color w:val="000000"/>
          <w:sz w:val="20"/>
          <w:lang w:val="ru-RU"/>
        </w:rPr>
      </w:pPr>
    </w:p>
    <w:p w14:paraId="6E2624A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Андрей потушил электричество, в комнате стало почти темно. Зеленый свет фонаря падал узкой полоской на кровать.</w:t>
      </w:r>
    </w:p>
    <w:p w14:paraId="4858777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поправила подушку.</w:t>
      </w:r>
    </w:p>
    <w:p w14:paraId="04EB68E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Тетя думает, что я ночую у подруги в Версале...</w:t>
      </w:r>
    </w:p>
    <w:p w14:paraId="5623E52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Андрей поцеловал ее.</w:t>
      </w:r>
    </w:p>
    <w:p w14:paraId="3A1B838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Ты прелесть. Я люблю тебя.</w:t>
      </w:r>
    </w:p>
    <w:p w14:paraId="4C90C06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Любишь? Да, сейчас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меня. Месяц тому назад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Люську, а через год какую-нибудь Муську...</w:t>
      </w:r>
    </w:p>
    <w:p w14:paraId="6831453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Нет, нет. Тебя одну, на всю жизнь...</w:t>
      </w:r>
    </w:p>
    <w:p w14:paraId="453A4CF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недоверчиво покачала головой.</w:t>
      </w:r>
    </w:p>
    <w:p w14:paraId="68A779B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Мне казалось, что я забыл тебя, Аинька...</w:t>
      </w:r>
    </w:p>
    <w:p w14:paraId="7BF5677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 теперь вспомнил?</w:t>
      </w:r>
    </w:p>
    <w:p w14:paraId="108E9E4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Да, все сразу вспомнил. И знаешь когда? Когда я поцеловал тебя и услышал запах твоей кожи. Сразу вспомнил все: и Константинополь, и раньше...</w:t>
      </w:r>
    </w:p>
    <w:p w14:paraId="4A5B4BE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Раньше? Царское...</w:t>
      </w:r>
    </w:p>
    <w:p w14:paraId="2B7CDB8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Да... Царское... Тебе было шесть лет. Ты шла по дорожке сада в розовом платье и нюхала цветы. И вдруг споткнулась, упала и заплакала. Я взял тебя на руки и стал утешать, а ты посмотрела на меня мокрыми глазами, улыбнулась и погладила меня по щеке. Мне стало вдруг отчего-то стыдно. Я покраснел, поставил тебя на землю и убежал, а ты снова расплакалась. С того дня я и люблю тебя...</w:t>
      </w:r>
    </w:p>
    <w:p w14:paraId="6FFDA8D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 прихожей резко, точно будильник, зазвонил телефон.</w:t>
      </w:r>
    </w:p>
    <w:p w14:paraId="7144580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схватила Андрея за руку.</w:t>
      </w:r>
    </w:p>
    <w:p w14:paraId="65F1659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Кто может звонить так поздно? Это Люська, конечно Люська! Нет, нет, не отвечай ей. Пусть мучается. Как она мучается, должно быть. Ведь догадывается, хоть и глупа. Вчера у нее глаза были совсем как у овцы на бойне. Звонит, старается. Звони, звони! Ах, как хорошо, как весело! Знаешь, Андрей, я тебя еще больше люблю из-за нее, из-за Люськи.</w:t>
      </w:r>
    </w:p>
    <w:p w14:paraId="78D377D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Какая ты злая!</w:t>
      </w:r>
    </w:p>
    <w:p w14:paraId="63A899F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Злая? Ах, нет, я не злая,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Анин голос теперь звучит грустно.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Я несчастная. Ты говоришь, что любишь меня... но ты все— таки женишься на Люське, а я уеду в Марсель. Господи, что я буду делать? Я не могу больше жить без тебя, спать, дышать...</w:t>
      </w:r>
    </w:p>
    <w:p w14:paraId="562686B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Аинька, не плачь... А тоже не могу без тебя жить... И ты знаешь, что этого не будет...</w:t>
      </w:r>
    </w:p>
    <w:p w14:paraId="1F0A33D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Чего не будет?</w:t>
      </w:r>
    </w:p>
    <w:p w14:paraId="65732BB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Я не женюсь на Люсе.</w:t>
      </w:r>
    </w:p>
    <w:p w14:paraId="0E604A2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Как не женишься?</w:t>
      </w:r>
    </w:p>
    <w:p w14:paraId="1F09384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Так, не женюсь. Я люблю тебя.</w:t>
      </w:r>
    </w:p>
    <w:p w14:paraId="3FC180B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 обнял ее. Но она оттолкнула его.</w:t>
      </w:r>
    </w:p>
    <w:p w14:paraId="7D72F24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Пусти, пусти. Не хочу. Ты меня нарочно обманываешь, чтобы... Ты женишься на Люське. Пусти, не смей меня трогать.</w:t>
      </w:r>
    </w:p>
    <w:p w14:paraId="3DC5377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Зеленый свет фонаря падает на кровать. Свет фонаря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как лунный свет. Только это не Константинополь.</w:t>
      </w:r>
    </w:p>
    <w:p w14:paraId="51ED36A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Там он любил ее. А здесь... в Париже...</w:t>
      </w:r>
    </w:p>
    <w:p w14:paraId="14578D6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легко вздохнула, чувствуя головокружение и слабость. Она закрыла глаза.</w:t>
      </w:r>
    </w:p>
    <w:p w14:paraId="7DD75F6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Зачем бороться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все равно все погибло, все напрасно.</w:t>
      </w:r>
    </w:p>
    <w:p w14:paraId="4A7325B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Тебе дурно?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Андрей наклонился над ней.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Аинька, Аинька, что с тобой? Ты опять плачешь? Не плачь, не плачь. Слушай...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 запнулся.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Я брошу Люсю. Я... Я женюсь на тебе.</w:t>
      </w:r>
    </w:p>
    <w:p w14:paraId="3E79D12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в темноте близко взглянула в его растерянное лицо и тихо, торжественно засмеялась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как легко, как просто. А она уже отчаивалась...</w:t>
      </w:r>
    </w:p>
    <w:p w14:paraId="625923C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Женишься на мне?</w:t>
      </w:r>
    </w:p>
    <w:p w14:paraId="10BD562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 взял ее за плечо.</w:t>
      </w:r>
    </w:p>
    <w:p w14:paraId="4A9E714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Почему ты смеешься? Ты не хочешь?</w:t>
      </w:r>
    </w:p>
    <w:p w14:paraId="3B6D891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прижалась к нему.</w:t>
      </w:r>
    </w:p>
    <w:p w14:paraId="7431035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 хочу? Нет, нет, хочу, хочу. Только смешно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предложение делают во фраке, в перчатках, а мы...</w:t>
      </w:r>
    </w:p>
    <w:p w14:paraId="1759B4C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Телефон снова зазвонил.</w:t>
      </w:r>
    </w:p>
    <w:p w14:paraId="6778716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Опять! Пойдем. Тише, не зажигай света. Молчи. Садись сюда на ковер. Нет, сюда, у самого телефона. Все еще звонит! Это Люська по твою душу. Но ты не бойся, я тебя не отдам. Обними меня крепче. Еще, еще. Ах, как я счастлива. Я умру от счастья,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она до боли сжала его шею.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Если бы теперь ты даже сам хотел уйти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кончено. Не пущу. Попался, который кусался!</w:t>
      </w:r>
    </w:p>
    <w:p w14:paraId="2F15C30C" w14:textId="77777777" w:rsidR="001F7E79" w:rsidRDefault="001F7E79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1DA87249" w14:textId="77777777" w:rsidR="001F7E79" w:rsidRDefault="001F7E79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472D599C" w14:textId="70E85F99" w:rsidR="006E4136" w:rsidRPr="000453DA" w:rsidRDefault="006E4136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bCs/>
          <w:i w:val="0"/>
          <w:iCs w:val="0"/>
          <w:color w:val="000000"/>
          <w:sz w:val="20"/>
          <w:lang w:val="ru-RU"/>
        </w:rPr>
      </w:pPr>
      <w:r w:rsidRPr="000453DA">
        <w:rPr>
          <w:rFonts w:ascii="Verdana" w:hAnsi="Verdana"/>
          <w:i w:val="0"/>
          <w:iCs w:val="0"/>
          <w:color w:val="000000"/>
          <w:sz w:val="20"/>
          <w:lang w:val="ru-RU"/>
        </w:rPr>
        <w:t>6.</w:t>
      </w:r>
      <w:r w:rsidRPr="000453DA">
        <w:rPr>
          <w:rFonts w:ascii="Verdana" w:hAnsi="Verdana"/>
          <w:i w:val="0"/>
          <w:iCs w:val="0"/>
          <w:color w:val="000000"/>
          <w:sz w:val="20"/>
        </w:rPr>
        <w:t> </w:t>
      </w:r>
      <w:r w:rsidRPr="000453DA">
        <w:rPr>
          <w:rFonts w:ascii="Verdana" w:hAnsi="Verdana"/>
          <w:i w:val="0"/>
          <w:iCs w:val="0"/>
          <w:color w:val="000000"/>
          <w:sz w:val="20"/>
          <w:lang w:val="ru-RU"/>
        </w:rPr>
        <w:t>Люська отравилась</w:t>
      </w:r>
    </w:p>
    <w:p w14:paraId="4D993D25" w14:textId="77777777" w:rsidR="006E4136" w:rsidRPr="000453DA" w:rsidRDefault="006E4136" w:rsidP="000453DA">
      <w:pPr>
        <w:pStyle w:val="Heading6"/>
        <w:keepNext w:val="0"/>
        <w:keepLines w:val="0"/>
        <w:suppressAutoHyphens/>
        <w:spacing w:before="0" w:line="240" w:lineRule="auto"/>
        <w:ind w:firstLine="283"/>
        <w:jc w:val="both"/>
        <w:rPr>
          <w:rFonts w:ascii="Verdana" w:hAnsi="Verdana"/>
          <w:b/>
          <w:bCs/>
          <w:i w:val="0"/>
          <w:iCs w:val="0"/>
          <w:color w:val="000000"/>
          <w:sz w:val="20"/>
          <w:lang w:val="ru-RU"/>
        </w:rPr>
      </w:pPr>
    </w:p>
    <w:p w14:paraId="0ACB8EC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Тетя Катя внесла большой букет белых роз.</w:t>
      </w:r>
    </w:p>
    <w:p w14:paraId="3E3250E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Тебе. От жениха.</w:t>
      </w:r>
    </w:p>
    <w:p w14:paraId="2B5750A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Весь вчерашний день тетя Катя волновалась, возмущалась, сердилась, плакала: «Чужой жених... разве можно...» Но к вечеру устала, смирилась: «Что ж, значит, судьба...»</w:t>
      </w:r>
    </w:p>
    <w:p w14:paraId="4FBD746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lastRenderedPageBreak/>
        <w:t>И теперь, вспоминая, должно быть, свою молодость, относилась к Ане с умиленной нежностью.</w:t>
      </w:r>
    </w:p>
    <w:p w14:paraId="3228531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положила розы перед собой на стол и поцеловала их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первые цветы от Андрея.</w:t>
      </w:r>
    </w:p>
    <w:p w14:paraId="5007620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Знаешь, тетя, мне всегда казалось, что в доме, где невеста, должно быть много цветов. И еще музыка. Сыграй что-нибудь на рояле, чтобы я чувствовала себя совсем невестой.</w:t>
      </w:r>
    </w:p>
    <w:p w14:paraId="4647AE5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Мне котлеты жарить надо, а тебе музыку подавай. Что же тебе сыграть?</w:t>
      </w:r>
    </w:p>
    <w:p w14:paraId="46F8CBC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 передней звонок. Должно быть, Андрей.</w:t>
      </w:r>
    </w:p>
    <w:p w14:paraId="51AE484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Но это не Андрей. Это Люся.</w:t>
      </w:r>
    </w:p>
    <w:p w14:paraId="2618252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бледна, веки и нос подпухли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плакала. Челка не подвита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до челки ли? Правильно сказано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горе не красит.</w:t>
      </w:r>
    </w:p>
    <w:p w14:paraId="07566D6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смотрит на нее чуть-чуть насмешливо.</w:t>
      </w:r>
    </w:p>
    <w:p w14:paraId="19B034F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Здравствуй, невеста. Гуляешь, приданое закупаешь? Какое солнце сегодня. Знаешь, есть такие стихи:</w:t>
      </w:r>
    </w:p>
    <w:p w14:paraId="17ED40E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3DE93F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Какая погода райская,</w:t>
      </w:r>
    </w:p>
    <w:p w14:paraId="0CE016B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Любите меня, мой друг.</w:t>
      </w:r>
    </w:p>
    <w:p w14:paraId="0BD55BF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3356CD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Впрочем, к тебе это не относится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невесту всегда любят. Ну, садись, рассказывай...</w:t>
      </w:r>
    </w:p>
    <w:p w14:paraId="039C6B3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Люся устало и беспомощно опускается на диван.</w:t>
      </w:r>
    </w:p>
    <w:p w14:paraId="22C9D5E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Аня,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хрипло говорит она.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Аня, ты не знаешь, что такое с Андреем?</w:t>
      </w:r>
    </w:p>
    <w:p w14:paraId="3420C0B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 что?</w:t>
      </w:r>
    </w:p>
    <w:p w14:paraId="678ECBC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Он уже три дня не был у меня... Дома его тоже нет. Я боюсь...</w:t>
      </w:r>
    </w:p>
    <w:p w14:paraId="6C2B94A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Что под трамвай попал? Успокойся. Жив и здоров. Вчера еще к нам заходил, с тетей насчет своей свадьбы советовался...</w:t>
      </w:r>
    </w:p>
    <w:p w14:paraId="5EF3FB2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Аня! Не лги, не скрывай...</w:t>
      </w:r>
    </w:p>
    <w:p w14:paraId="50F6F17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брезгливо отнимает руку.</w:t>
      </w:r>
    </w:p>
    <w:p w14:paraId="2C9B3EF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У тебя холодные пальцы! Стану я тебе лгать. На что мне?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она пожала плечами.</w:t>
      </w:r>
    </w:p>
    <w:p w14:paraId="5ACAB16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Веки Люси начинают моргать. Аня хлопает ее по спине.</w:t>
      </w:r>
    </w:p>
    <w:p w14:paraId="2D041D4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Ну, ну, не раскисай. Все устроится. Выпей воды. Да не плачь ты, ради Бога, не могу видеть слез. Сейчас сама зареву, и нос распухнет, как твой. А я хочу быть хорошенькой. Посмотри лучше...</w:t>
      </w:r>
    </w:p>
    <w:p w14:paraId="11E2E48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Люся поднимает заплаканные глаза.</w:t>
      </w:r>
    </w:p>
    <w:p w14:paraId="48653B4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Посмотри, какие на мне чулки,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Аня вытягивает ногу,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вчера купила. Сто франков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сумасшедшие деньги, зато какой шик! На тебе тоже шелковые? Жених подарил? Напрасно каждый день таскаешь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штопаные уже не то... А когда еще такие получишь? И шляпу тоже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голубая, выгорит. Тебе надо учиться беречь вещи...</w:t>
      </w:r>
    </w:p>
    <w:p w14:paraId="6E9FC36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Люся не слушает.</w:t>
      </w:r>
    </w:p>
    <w:p w14:paraId="0218DBA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Если Андрей меня бросит, я отравлюсь. И на твоей совести грех.</w:t>
      </w:r>
    </w:p>
    <w:p w14:paraId="0EAF723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Перестань, Люська, ломаться. Не отравишься. И какие там грехи? Каждый сам за себя. И зачем Андрею бросать тебя, ты же говорила, что он тебя обожает. Хочешь посмотреть мои новые рубашки? Я себе тоже приданое закупаю, не ты одна.</w:t>
      </w:r>
    </w:p>
    <w:p w14:paraId="7BBD1B3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Люся встает.</w:t>
      </w:r>
    </w:p>
    <w:p w14:paraId="20CB0F0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Прощай, Аня. Может быть, мы больше не увидимся.</w:t>
      </w:r>
    </w:p>
    <w:p w14:paraId="290BB8B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Уже уходишь? Позавтракала бы с нами.</w:t>
      </w:r>
    </w:p>
    <w:p w14:paraId="41BAEB8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Прощай, Аня.</w:t>
      </w:r>
    </w:p>
    <w:p w14:paraId="3AEB3F3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У нас как раз котлеты, ведь ты любишь. Ну, иди, если хочешь. Может, тебя дома Андрей ждет,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Аня лукаво подмигивает,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или письмо от Андрея. У меня предчувствие. Только нос припудри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блестит.</w:t>
      </w:r>
    </w:p>
    <w:p w14:paraId="6DE5D7C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Люся быстро, не оборачиваясь, идет в прихожую.</w:t>
      </w:r>
    </w:p>
    <w:p w14:paraId="2593FE9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Прощай.</w:t>
      </w:r>
    </w:p>
    <w:p w14:paraId="399A556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До свиданья, Люся, веселись!</w:t>
      </w:r>
    </w:p>
    <w:p w14:paraId="70CAF78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Дверь хлопает, Аня бежит на кухню.</w:t>
      </w:r>
    </w:p>
    <w:p w14:paraId="3586EF3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Тетя, тетя, что же вы к Люське не вышли? Она такая смешная, вся важность сошла. Невеста, ходит по гостям, а дома письмо от жениха ждет. С отказом. Утром вместе в ящик бросили...</w:t>
      </w:r>
    </w:p>
    <w:p w14:paraId="14936CC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Тетя Катя раздраженно трясет головой.</w:t>
      </w:r>
    </w:p>
    <w:p w14:paraId="76C1657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Делай как знаешь. Я не мешаю. Только меня, пожалуйста, от этого безобразия избавь.</w:t>
      </w:r>
    </w:p>
    <w:p w14:paraId="745F39A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Снова звонок. Валя открывает. Голос Андрея. Сейчас он войдет. Но Андрей громко говорит в передней с тетей Катей. О чем это они?</w:t>
      </w:r>
    </w:p>
    <w:p w14:paraId="0433ECB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Аня, Аня, иди сюда...</w:t>
      </w:r>
    </w:p>
    <w:p w14:paraId="570D577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не спеша оправляет белое пышное платье: невеста должна носить только белое.</w:t>
      </w:r>
    </w:p>
    <w:p w14:paraId="35E0428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делает перед зеркалом реверанс:</w:t>
      </w:r>
    </w:p>
    <w:p w14:paraId="7765CD0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 xml:space="preserve">Пожалуйте, </w:t>
      </w:r>
      <w:r w:rsidRPr="000453DA">
        <w:rPr>
          <w:rFonts w:ascii="Verdana" w:hAnsi="Verdana"/>
          <w:color w:val="000000"/>
          <w:sz w:val="20"/>
        </w:rPr>
        <w:t>mademoiselle</w:t>
      </w:r>
      <w:r w:rsidRPr="000453DA">
        <w:rPr>
          <w:rFonts w:ascii="Verdana" w:hAnsi="Verdana"/>
          <w:color w:val="000000"/>
          <w:sz w:val="20"/>
          <w:lang w:val="ru-RU"/>
        </w:rPr>
        <w:t>, жених вас ждет...</w:t>
      </w:r>
    </w:p>
    <w:p w14:paraId="17783D8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 столовой стоит Андрей, как-то странно втянув голову в плечи. У тети испуганное, бледное лицо.</w:t>
      </w:r>
    </w:p>
    <w:p w14:paraId="7ADDE4D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Здравствуй, Андрей.</w:t>
      </w:r>
    </w:p>
    <w:p w14:paraId="2DA038A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Андрей быстро оборачивается к ней.</w:t>
      </w:r>
    </w:p>
    <w:p w14:paraId="76A991D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Люся отравилась. Только что. Опиумом. Я прямо оттуда. Аня, шурша шелком, садится на диван и грациозно нагибает голову.</w:t>
      </w:r>
    </w:p>
    <w:p w14:paraId="624DC48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Умерла?..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спрашивает она.</w:t>
      </w:r>
    </w:p>
    <w:p w14:paraId="175BA1F3" w14:textId="77777777" w:rsidR="001F7E79" w:rsidRDefault="001F7E79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619C559A" w14:textId="77777777" w:rsidR="001F7E79" w:rsidRDefault="001F7E79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31D3A325" w14:textId="31609762" w:rsidR="006E4136" w:rsidRPr="000453DA" w:rsidRDefault="006E4136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bCs/>
          <w:i w:val="0"/>
          <w:iCs w:val="0"/>
          <w:color w:val="000000"/>
          <w:sz w:val="20"/>
          <w:lang w:val="ru-RU"/>
        </w:rPr>
      </w:pPr>
      <w:r w:rsidRPr="000453DA">
        <w:rPr>
          <w:rFonts w:ascii="Verdana" w:hAnsi="Verdana"/>
          <w:i w:val="0"/>
          <w:iCs w:val="0"/>
          <w:color w:val="000000"/>
          <w:sz w:val="20"/>
          <w:lang w:val="ru-RU"/>
        </w:rPr>
        <w:t>7.</w:t>
      </w:r>
      <w:r w:rsidRPr="000453DA">
        <w:rPr>
          <w:rFonts w:ascii="Verdana" w:hAnsi="Verdana"/>
          <w:i w:val="0"/>
          <w:iCs w:val="0"/>
          <w:color w:val="000000"/>
          <w:sz w:val="20"/>
        </w:rPr>
        <w:t> </w:t>
      </w:r>
      <w:r w:rsidRPr="000453DA">
        <w:rPr>
          <w:rFonts w:ascii="Verdana" w:hAnsi="Verdana"/>
          <w:i w:val="0"/>
          <w:iCs w:val="0"/>
          <w:color w:val="000000"/>
          <w:sz w:val="20"/>
          <w:lang w:val="ru-RU"/>
        </w:rPr>
        <w:t>Утюг</w:t>
      </w:r>
    </w:p>
    <w:p w14:paraId="27D8E2EE" w14:textId="77777777" w:rsidR="006E4136" w:rsidRPr="000453DA" w:rsidRDefault="006E4136" w:rsidP="000453DA">
      <w:pPr>
        <w:pStyle w:val="Heading6"/>
        <w:keepNext w:val="0"/>
        <w:keepLines w:val="0"/>
        <w:suppressAutoHyphens/>
        <w:spacing w:before="0" w:line="240" w:lineRule="auto"/>
        <w:ind w:firstLine="283"/>
        <w:jc w:val="both"/>
        <w:rPr>
          <w:rFonts w:ascii="Verdana" w:hAnsi="Verdana"/>
          <w:b/>
          <w:bCs/>
          <w:i w:val="0"/>
          <w:iCs w:val="0"/>
          <w:color w:val="000000"/>
          <w:sz w:val="20"/>
          <w:lang w:val="ru-RU"/>
        </w:rPr>
      </w:pPr>
    </w:p>
    <w:p w14:paraId="46868DF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Они выходят из магазина.</w:t>
      </w:r>
    </w:p>
    <w:p w14:paraId="33011DD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Кажется, ничего не забыли?</w:t>
      </w:r>
    </w:p>
    <w:p w14:paraId="4CE2842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Андрей вынимает список.</w:t>
      </w:r>
    </w:p>
    <w:p w14:paraId="28F52EE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Нет. Все.</w:t>
      </w:r>
    </w:p>
    <w:p w14:paraId="6115201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 xml:space="preserve">Они идут по </w:t>
      </w:r>
      <w:r w:rsidRPr="000453DA">
        <w:rPr>
          <w:rFonts w:ascii="Verdana" w:hAnsi="Verdana"/>
          <w:color w:val="000000"/>
          <w:sz w:val="20"/>
        </w:rPr>
        <w:t>rue</w:t>
      </w:r>
      <w:r w:rsidRPr="000453DA">
        <w:rPr>
          <w:rFonts w:ascii="Verdana" w:hAnsi="Verdana"/>
          <w:color w:val="000000"/>
          <w:sz w:val="20"/>
          <w:lang w:val="ru-RU"/>
        </w:rPr>
        <w:t xml:space="preserve"> </w:t>
      </w:r>
      <w:r w:rsidRPr="000453DA">
        <w:rPr>
          <w:rFonts w:ascii="Verdana" w:hAnsi="Verdana"/>
          <w:color w:val="000000"/>
          <w:sz w:val="20"/>
        </w:rPr>
        <w:t>Royale</w:t>
      </w:r>
      <w:r w:rsidRPr="000453DA">
        <w:rPr>
          <w:rFonts w:ascii="Verdana" w:hAnsi="Verdana"/>
          <w:color w:val="000000"/>
          <w:sz w:val="20"/>
          <w:lang w:val="ru-RU"/>
        </w:rPr>
        <w:t xml:space="preserve"> на Конкорд</w:t>
      </w:r>
      <w:r w:rsidRPr="000453DA">
        <w:rPr>
          <w:rFonts w:ascii="Verdana" w:hAnsi="Verdana"/>
          <w:color w:val="000000"/>
          <w:sz w:val="20"/>
          <w:vertAlign w:val="superscript"/>
        </w:rPr>
        <w:footnoteReference w:id="9"/>
      </w:r>
      <w:r w:rsidRPr="000453DA">
        <w:rPr>
          <w:rFonts w:ascii="Verdana" w:hAnsi="Verdana"/>
          <w:color w:val="000000"/>
          <w:sz w:val="20"/>
          <w:lang w:val="ru-RU"/>
        </w:rPr>
        <w:t>. Аня внимательно оглядывает встречных женщин.</w:t>
      </w:r>
    </w:p>
    <w:p w14:paraId="027E14B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Послушай. Только отвечай правду. Ты счастлив?</w:t>
      </w:r>
    </w:p>
    <w:p w14:paraId="39EC6C1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Ну конечно. А разве ты нет?</w:t>
      </w:r>
    </w:p>
    <w:p w14:paraId="3DFBAB7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Ах, я не о себе говорю. Совсем, совсем счастлив?</w:t>
      </w:r>
    </w:p>
    <w:p w14:paraId="7AEEB1E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Андрей смеется.</w:t>
      </w:r>
    </w:p>
    <w:p w14:paraId="322CB0E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Совсем.</w:t>
      </w:r>
    </w:p>
    <w:p w14:paraId="778C809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И тебе не кажется, что это слишком мало, слишком просто? Ну вот, любим, женимся. Не хочется тебе чего-нибудь невозможного, страшного?</w:t>
      </w:r>
    </w:p>
    <w:p w14:paraId="642DEA6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Что за фантазии, Аинька! А тебе разве?..</w:t>
      </w:r>
    </w:p>
    <w:p w14:paraId="50878C8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Ах, я не о себе. Я о тебе говорю.</w:t>
      </w:r>
    </w:p>
    <w:p w14:paraId="7B27CA1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Ты нервничаешь. Должно быть, о Люсе думаешь.</w:t>
      </w:r>
    </w:p>
    <w:p w14:paraId="408108D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О Люське?.. Ну вот еще! Какое мне до нее дело? Если бы она хоть умерла. Я бы ей тогда цветы на могилу носила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так романтично. Любовь, смерть... А то и отравиться не сумела. Впрочем, Бог с ней. Пусть себе живет на здоровье. Нет, я не Люське думала, я о нас.</w:t>
      </w:r>
    </w:p>
    <w:p w14:paraId="313DA96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Ты не устала?</w:t>
      </w:r>
    </w:p>
    <w:p w14:paraId="25999BB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Ни чуточки. Я стала теперь такой легкой-легкой, точно не иду, а лечу,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она смотрит на Андрея сбоку.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Это потому, что я влюблена. Да. У влюбленных крылья за плечами, как у ангелов. Я теперь ангел,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она берет его за руку.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Подумай, еще месяц тому назад мне было так скучно, так безнадежно. Я целые дни шила в мастерской, ночью плакала. А теперь... Теперь я ангел и лечу по елисейским полям. И ты со мной. И тоже ангел.</w:t>
      </w:r>
    </w:p>
    <w:p w14:paraId="10F731D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63EE83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Та, кого любишь ты много,</w:t>
      </w:r>
    </w:p>
    <w:p w14:paraId="665F057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Уведет рукой блаженной</w:t>
      </w:r>
    </w:p>
    <w:p w14:paraId="6661290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 елисейские поля... —</w:t>
      </w:r>
    </w:p>
    <w:p w14:paraId="386EDA7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FC0C00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lastRenderedPageBreak/>
        <w:t>это про нас сказано.</w:t>
      </w:r>
    </w:p>
    <w:p w14:paraId="7094C05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Андрей смеется.</w:t>
      </w:r>
    </w:p>
    <w:p w14:paraId="15A388A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Ну уж и про нас. И какой ты ангел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ты злюка.</w:t>
      </w:r>
    </w:p>
    <w:p w14:paraId="3DBD0C7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 ты думаешь, ангелы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добрые, сахарные? Это на них клевещут. Ты не верь.</w:t>
      </w:r>
    </w:p>
    <w:p w14:paraId="1893D66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вдруг останавливается.</w:t>
      </w:r>
    </w:p>
    <w:p w14:paraId="7A94BE2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 утюг? Утюг-то и забыли!..</w:t>
      </w:r>
    </w:p>
    <w:p w14:paraId="2AD3A560" w14:textId="77777777" w:rsidR="001F7E79" w:rsidRDefault="001F7E79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79B66560" w14:textId="77777777" w:rsidR="001F7E79" w:rsidRDefault="001F7E79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23B15116" w14:textId="147C257A" w:rsidR="006E4136" w:rsidRPr="000453DA" w:rsidRDefault="006E4136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bCs/>
          <w:i w:val="0"/>
          <w:iCs w:val="0"/>
          <w:color w:val="000000"/>
          <w:sz w:val="20"/>
          <w:lang w:val="ru-RU"/>
        </w:rPr>
      </w:pPr>
      <w:r w:rsidRPr="000453DA">
        <w:rPr>
          <w:rFonts w:ascii="Verdana" w:hAnsi="Verdana"/>
          <w:i w:val="0"/>
          <w:iCs w:val="0"/>
          <w:color w:val="000000"/>
          <w:sz w:val="20"/>
          <w:lang w:val="ru-RU"/>
        </w:rPr>
        <w:t>8.</w:t>
      </w:r>
      <w:r w:rsidRPr="000453DA">
        <w:rPr>
          <w:rFonts w:ascii="Verdana" w:hAnsi="Verdana"/>
          <w:i w:val="0"/>
          <w:iCs w:val="0"/>
          <w:color w:val="000000"/>
          <w:sz w:val="20"/>
        </w:rPr>
        <w:t> </w:t>
      </w:r>
      <w:r w:rsidRPr="000453DA">
        <w:rPr>
          <w:rFonts w:ascii="Verdana" w:hAnsi="Verdana"/>
          <w:i w:val="0"/>
          <w:iCs w:val="0"/>
          <w:color w:val="000000"/>
          <w:sz w:val="20"/>
          <w:lang w:val="ru-RU"/>
        </w:rPr>
        <w:t>Советы</w:t>
      </w:r>
    </w:p>
    <w:p w14:paraId="62FD448E" w14:textId="77777777" w:rsidR="006E4136" w:rsidRPr="000453DA" w:rsidRDefault="006E4136" w:rsidP="000453DA">
      <w:pPr>
        <w:pStyle w:val="Heading6"/>
        <w:keepNext w:val="0"/>
        <w:keepLines w:val="0"/>
        <w:suppressAutoHyphens/>
        <w:spacing w:before="0" w:line="240" w:lineRule="auto"/>
        <w:ind w:firstLine="283"/>
        <w:jc w:val="both"/>
        <w:rPr>
          <w:rFonts w:ascii="Verdana" w:hAnsi="Verdana"/>
          <w:b/>
          <w:bCs/>
          <w:i w:val="0"/>
          <w:iCs w:val="0"/>
          <w:color w:val="000000"/>
          <w:sz w:val="20"/>
          <w:lang w:val="ru-RU"/>
        </w:rPr>
      </w:pPr>
    </w:p>
    <w:p w14:paraId="293BE9B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На пестрой скатерти сухарница с мятными пряниками и вазочка с вареньем. Самовар шумит, заглушая канарейку. Тетя Катя наливает Ане чай.</w:t>
      </w:r>
    </w:p>
    <w:p w14:paraId="7A82853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И все-таки вы, теперешние, не умеете любить. Вот, я помню, у нас штабс-капитан был. Нестоящий человек, пьяница, картежник. Только у него и было хорошего, что жена. Все она ему прощала и как любила. Раз как-то уехала гостить в имение к сестре, а он остался. Сидит она там, и сердце не на месте, все о нем думает. Вдруг получает письмо, что он захворал. Сейчас же собралась и домой. Подъезжает, а к ней навстречу денщик: «Кончается их благородие». Она ничего не ответила. К мужу прошла, даже накидки не сняла. А он уже хрипит. Она легла с ним рядом на кровать, обняла его и так уж больше не вставала. Вместе с ним умерла. От разрыва сердца, должно быть.</w:t>
      </w:r>
    </w:p>
    <w:p w14:paraId="7C3DB0D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смеется.</w:t>
      </w:r>
    </w:p>
    <w:p w14:paraId="65B575A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Тетя, вы пугаете. Это вы в опере видели. «Тристан и Изольда»</w:t>
      </w:r>
      <w:r w:rsidRPr="000453DA">
        <w:rPr>
          <w:rFonts w:ascii="Verdana" w:hAnsi="Verdana"/>
          <w:color w:val="000000"/>
          <w:sz w:val="20"/>
          <w:vertAlign w:val="superscript"/>
        </w:rPr>
        <w:footnoteReference w:id="10"/>
      </w:r>
      <w:r w:rsidRPr="000453DA">
        <w:rPr>
          <w:rFonts w:ascii="Verdana" w:hAnsi="Verdana"/>
          <w:color w:val="000000"/>
          <w:sz w:val="20"/>
          <w:lang w:val="ru-RU"/>
        </w:rPr>
        <w:t xml:space="preserve"> называется.</w:t>
      </w:r>
    </w:p>
    <w:p w14:paraId="7D7064C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Тетя Катя краснеет.</w:t>
      </w:r>
    </w:p>
    <w:p w14:paraId="5BD64A6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Может быть. Тебе лучше знать. Мне немудрено путать. Поживи с мое, и сама путать будешь.</w:t>
      </w:r>
    </w:p>
    <w:p w14:paraId="46F243C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Тетя, тетечка, не сердитесь. Я ведь только так. Смешно стало,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она целует тетку в шею за ухом.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Помните, как я вас в детстве называла: тетя Душка, тетя Мышка, тетя Соловей. Милый вы мой Соловей.</w:t>
      </w:r>
    </w:p>
    <w:p w14:paraId="571F707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Тетя Катя уже улыбается.</w:t>
      </w:r>
    </w:p>
    <w:p w14:paraId="6C29E45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Ну-ну. Я же не сержусь. Завтра мама приезжает. Ты рада?</w:t>
      </w:r>
    </w:p>
    <w:p w14:paraId="1E299B0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Очень,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равнодушно отвечает Аня.</w:t>
      </w:r>
    </w:p>
    <w:p w14:paraId="3D2DF31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Какая ты, Аня, право. Ласковая, а настоящего сердца в тебе нет. Как кошка, хоть кошек терпеть не можешь.</w:t>
      </w:r>
    </w:p>
    <w:p w14:paraId="26D3FAD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вздыхает.</w:t>
      </w:r>
    </w:p>
    <w:p w14:paraId="2D4A23F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Ах, тетя. Мне тяжело. Мне грустно. Я все плачу.</w:t>
      </w:r>
    </w:p>
    <w:p w14:paraId="105317E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Тетя Катя гладит ее по светлым волосам.</w:t>
      </w:r>
    </w:p>
    <w:p w14:paraId="5EC9740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Всегда так. Замуж выйдешь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все пройдет.</w:t>
      </w:r>
    </w:p>
    <w:p w14:paraId="717417D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трясет головой.</w:t>
      </w:r>
    </w:p>
    <w:p w14:paraId="0DC365E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Нет, у меня не так. Я больна... Я умру...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она прячет лицо на груди тетки.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Ах, тетя, как я счастлива. Скажите... Это очень...</w:t>
      </w:r>
    </w:p>
    <w:p w14:paraId="1C291DD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Глупости, глупости. Что еще выдумаешь?</w:t>
      </w:r>
    </w:p>
    <w:p w14:paraId="7069BF0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 я боюсь...</w:t>
      </w:r>
    </w:p>
    <w:p w14:paraId="23D2632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поднимает голову.</w:t>
      </w:r>
    </w:p>
    <w:p w14:paraId="5932D9D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Глупости.</w:t>
      </w:r>
    </w:p>
    <w:p w14:paraId="0EDCAF1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Тетя Соловей, а он меня всегда любить будет?</w:t>
      </w:r>
    </w:p>
    <w:p w14:paraId="43356A2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Глаза тети Кати становятся круглыми и хитрыми.</w:t>
      </w:r>
    </w:p>
    <w:p w14:paraId="73365CD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Слушай, я тебя научу,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шепчет она.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Когда ляжете в первый раз, ты сейчас же три раза через него перепрыгни.</w:t>
      </w:r>
    </w:p>
    <w:p w14:paraId="07949BE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Как перепрыгнуть?</w:t>
      </w:r>
    </w:p>
    <w:p w14:paraId="6B2E4AE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Да очень просто. Три раза.</w:t>
      </w:r>
    </w:p>
    <w:p w14:paraId="69FD6E0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Да как же я прыгать стану?</w:t>
      </w:r>
    </w:p>
    <w:p w14:paraId="3A727C7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хохочет.</w:t>
      </w:r>
    </w:p>
    <w:p w14:paraId="551E12C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Ну, не прыгай. Как желаешь. Да и без того он тебя любить будет. Таких ласковых и бессердечных мужья всегда обожают.</w:t>
      </w:r>
    </w:p>
    <w:p w14:paraId="7DC47BC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 коридоре Валя подбегает к Ане.</w:t>
      </w:r>
    </w:p>
    <w:p w14:paraId="75CD15F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Аня, иди сюда.</w:t>
      </w:r>
    </w:p>
    <w:p w14:paraId="57D0D06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Что?.. Кажется, подслушивало, Валентино?</w:t>
      </w:r>
    </w:p>
    <w:p w14:paraId="00D76B9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Валя сжимает кулаки.</w:t>
      </w:r>
    </w:p>
    <w:p w14:paraId="634647F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Я? Я подслушивала? Скаутское слово, если бы это не ты сказала...</w:t>
      </w:r>
    </w:p>
    <w:p w14:paraId="1A444BC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берет ее за плечи.</w:t>
      </w:r>
    </w:p>
    <w:p w14:paraId="491B6C8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 если бы и подслушивала? Что же тут дурного, раз интересно?</w:t>
      </w:r>
    </w:p>
    <w:p w14:paraId="3C1E639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Валя сбита с толку.</w:t>
      </w:r>
    </w:p>
    <w:p w14:paraId="74DF395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Я не подслушивала, но я слышала. И,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шепчет она,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если ты его боишься, я тебя научу. Чуть что, хватай его за руку. Видишь, вот так и так. Поняла? Это прием джиу-джитсу. Ничего, что он сильный. Сразу пощады запросит. И еще вот так. Я знаю, как надо. Я все знаю. Я даже утопленников оживлять умею.</w:t>
      </w:r>
    </w:p>
    <w:p w14:paraId="32A7EC9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снова хохочет.</w:t>
      </w:r>
    </w:p>
    <w:p w14:paraId="6F2C2E0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Спасибо, Валентино.</w:t>
      </w:r>
    </w:p>
    <w:p w14:paraId="4A9FF03F" w14:textId="77777777" w:rsidR="001F7E79" w:rsidRDefault="001F7E79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7BA532E3" w14:textId="77777777" w:rsidR="001F7E79" w:rsidRDefault="001F7E79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2F469853" w14:textId="74D071A8" w:rsidR="006E4136" w:rsidRPr="000453DA" w:rsidRDefault="006E4136" w:rsidP="001F7E79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bCs/>
          <w:i w:val="0"/>
          <w:iCs w:val="0"/>
          <w:color w:val="000000"/>
          <w:sz w:val="20"/>
          <w:lang w:val="ru-RU"/>
        </w:rPr>
      </w:pPr>
      <w:r w:rsidRPr="000453DA">
        <w:rPr>
          <w:rFonts w:ascii="Verdana" w:hAnsi="Verdana"/>
          <w:i w:val="0"/>
          <w:iCs w:val="0"/>
          <w:color w:val="000000"/>
          <w:sz w:val="20"/>
          <w:lang w:val="ru-RU"/>
        </w:rPr>
        <w:t>9.</w:t>
      </w:r>
      <w:r w:rsidRPr="000453DA">
        <w:rPr>
          <w:rFonts w:ascii="Verdana" w:hAnsi="Verdana"/>
          <w:i w:val="0"/>
          <w:iCs w:val="0"/>
          <w:color w:val="000000"/>
          <w:sz w:val="20"/>
        </w:rPr>
        <w:t> </w:t>
      </w:r>
      <w:r w:rsidRPr="000453DA">
        <w:rPr>
          <w:rFonts w:ascii="Verdana" w:hAnsi="Verdana"/>
          <w:i w:val="0"/>
          <w:iCs w:val="0"/>
          <w:color w:val="000000"/>
          <w:sz w:val="20"/>
          <w:lang w:val="ru-RU"/>
        </w:rPr>
        <w:t>Елисейские поля</w:t>
      </w:r>
    </w:p>
    <w:p w14:paraId="14D2ED78" w14:textId="77777777" w:rsidR="006E4136" w:rsidRPr="000453DA" w:rsidRDefault="006E4136" w:rsidP="000453DA">
      <w:pPr>
        <w:pStyle w:val="Heading6"/>
        <w:keepNext w:val="0"/>
        <w:keepLines w:val="0"/>
        <w:suppressAutoHyphens/>
        <w:spacing w:before="0" w:line="240" w:lineRule="auto"/>
        <w:ind w:firstLine="283"/>
        <w:jc w:val="both"/>
        <w:rPr>
          <w:rFonts w:ascii="Verdana" w:hAnsi="Verdana"/>
          <w:b/>
          <w:bCs/>
          <w:i w:val="0"/>
          <w:iCs w:val="0"/>
          <w:color w:val="000000"/>
          <w:sz w:val="20"/>
          <w:lang w:val="ru-RU"/>
        </w:rPr>
      </w:pPr>
    </w:p>
    <w:p w14:paraId="7AECC54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в первый раз в жизни в ночном ресторане.</w:t>
      </w:r>
    </w:p>
    <w:p w14:paraId="6859D0F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Лакеи разносят шампанское.</w:t>
      </w:r>
    </w:p>
    <w:p w14:paraId="58B39F2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На эстраде толстые набеленные женщины в пестрых шалях. А цыганки должны быть смуглые и худые.</w:t>
      </w:r>
    </w:p>
    <w:p w14:paraId="7DEC7C5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24E7EC5" w14:textId="77777777" w:rsidR="006E4136" w:rsidRPr="000453DA" w:rsidRDefault="006E4136" w:rsidP="000453D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453DA">
        <w:rPr>
          <w:rFonts w:ascii="Verdana" w:hAnsi="Verdana"/>
          <w:color w:val="000000"/>
          <w:sz w:val="20"/>
        </w:rPr>
        <w:t>...Дни за днями катятся,</w:t>
      </w:r>
    </w:p>
    <w:p w14:paraId="746A2CA1" w14:textId="77777777" w:rsidR="006E4136" w:rsidRPr="000453DA" w:rsidRDefault="006E4136" w:rsidP="000453D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453DA">
        <w:rPr>
          <w:rFonts w:ascii="Verdana" w:hAnsi="Verdana"/>
          <w:color w:val="000000"/>
          <w:sz w:val="20"/>
        </w:rPr>
        <w:t>Сердце болью тратится,</w:t>
      </w:r>
    </w:p>
    <w:p w14:paraId="283F0A69" w14:textId="77777777" w:rsidR="006E4136" w:rsidRPr="000453DA" w:rsidRDefault="006E4136" w:rsidP="000453D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453DA">
        <w:rPr>
          <w:rFonts w:ascii="Verdana" w:hAnsi="Verdana"/>
          <w:color w:val="000000"/>
          <w:sz w:val="20"/>
        </w:rPr>
        <w:t>Обрывая тоненькую нить...</w:t>
      </w:r>
    </w:p>
    <w:p w14:paraId="157F239B" w14:textId="77777777" w:rsidR="006E4136" w:rsidRPr="000453DA" w:rsidRDefault="006E4136" w:rsidP="000453D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862248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Как они смешно поют. Андрей, налей мне еще.</w:t>
      </w:r>
    </w:p>
    <w:p w14:paraId="4985B36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пьет. В голове шумит.</w:t>
      </w:r>
    </w:p>
    <w:p w14:paraId="29400B7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Андрей, слушай, Андрей...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она смеется, закидывая голову.</w:t>
      </w:r>
    </w:p>
    <w:p w14:paraId="1904FC5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Андрей наклоняется к ней через стол.</w:t>
      </w:r>
    </w:p>
    <w:p w14:paraId="6F52931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 смейся так громко. На нас смотрят.</w:t>
      </w:r>
    </w:p>
    <w:p w14:paraId="4DE0C2C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презрительно щурится.</w:t>
      </w:r>
    </w:p>
    <w:p w14:paraId="429C15F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Кто? Эти?</w:t>
      </w:r>
    </w:p>
    <w:p w14:paraId="79048DB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Аинька, тише.</w:t>
      </w:r>
    </w:p>
    <w:p w14:paraId="3EBE44A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81F5A01" w14:textId="77777777" w:rsidR="006E4136" w:rsidRPr="000453DA" w:rsidRDefault="006E4136" w:rsidP="000453D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453DA">
        <w:rPr>
          <w:rFonts w:ascii="Verdana" w:hAnsi="Verdana"/>
          <w:color w:val="000000"/>
          <w:sz w:val="20"/>
        </w:rPr>
        <w:t>...Пусть туман колышется,</w:t>
      </w:r>
    </w:p>
    <w:p w14:paraId="245DA9E5" w14:textId="77777777" w:rsidR="006E4136" w:rsidRPr="000453DA" w:rsidRDefault="006E4136" w:rsidP="000453D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453DA">
        <w:rPr>
          <w:rFonts w:ascii="Verdana" w:hAnsi="Verdana"/>
          <w:color w:val="000000"/>
          <w:sz w:val="20"/>
        </w:rPr>
        <w:t>Пусть гитара слышится.</w:t>
      </w:r>
    </w:p>
    <w:p w14:paraId="384B7223" w14:textId="77777777" w:rsidR="006E4136" w:rsidRPr="000453DA" w:rsidRDefault="006E4136" w:rsidP="000453D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453DA">
        <w:rPr>
          <w:rFonts w:ascii="Verdana" w:hAnsi="Verdana"/>
          <w:color w:val="000000"/>
          <w:sz w:val="20"/>
        </w:rPr>
        <w:t>Не мешай мне сегодня жить...</w:t>
      </w:r>
    </w:p>
    <w:p w14:paraId="4166682E" w14:textId="77777777" w:rsidR="006E4136" w:rsidRPr="000453DA" w:rsidRDefault="006E4136" w:rsidP="000453D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CCBCD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 мешай мне сегодня жить...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повторяет Аня и снова смеется.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Какие глупые слова. Разве могут мешать? Налей еще.</w:t>
      </w:r>
    </w:p>
    <w:p w14:paraId="10B780C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Ты слишком много пьешь.</w:t>
      </w:r>
    </w:p>
    <w:p w14:paraId="6AD44AD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Налей. Я хочу,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она проливает вино на скатерть.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Открыватели новых стран, пираты, авантюристы... Скажи, Андрей, ты кто?</w:t>
      </w:r>
    </w:p>
    <w:p w14:paraId="6D4870F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Я?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удивляется он.</w:t>
      </w:r>
    </w:p>
    <w:p w14:paraId="0F23E4B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Да, ты. Я не знаю. А мне надо знать. Скажи, ты авантюрист?</w:t>
      </w:r>
    </w:p>
    <w:p w14:paraId="6F0B1B7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Андрей высоко поднимает брови.</w:t>
      </w:r>
    </w:p>
    <w:p w14:paraId="1829D19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Авантюрист? Ну нет.</w:t>
      </w:r>
    </w:p>
    <w:p w14:paraId="175B5A2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Я так и думала. И не пират? И не открыватель новых стран?.. Нет?.. Знаешь,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она смотрит на него светлыми пьяными глазами.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Знаешь, ты, пожалуй, был бы счастливее с Люськой. Она такая же, как ты. И обожает тебя. А я...</w:t>
      </w:r>
    </w:p>
    <w:p w14:paraId="269EC6D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 ты?..</w:t>
      </w:r>
    </w:p>
    <w:p w14:paraId="343EE7D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Разве такие, как я, умеют любить? У меня все только так, как они поют:</w:t>
      </w:r>
    </w:p>
    <w:p w14:paraId="6C50223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A757433" w14:textId="77777777" w:rsidR="006E4136" w:rsidRPr="000453DA" w:rsidRDefault="006E4136" w:rsidP="000453D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453DA">
        <w:rPr>
          <w:rFonts w:ascii="Verdana" w:hAnsi="Verdana"/>
          <w:color w:val="000000"/>
          <w:sz w:val="20"/>
        </w:rPr>
        <w:t>Пусть туман колышется,</w:t>
      </w:r>
    </w:p>
    <w:p w14:paraId="593DFB16" w14:textId="77777777" w:rsidR="006E4136" w:rsidRPr="000453DA" w:rsidRDefault="006E4136" w:rsidP="000453D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453DA">
        <w:rPr>
          <w:rFonts w:ascii="Verdana" w:hAnsi="Verdana"/>
          <w:color w:val="000000"/>
          <w:sz w:val="20"/>
        </w:rPr>
        <w:t>Пусть гитара слышится.</w:t>
      </w:r>
    </w:p>
    <w:p w14:paraId="39D66A1D" w14:textId="77777777" w:rsidR="006E4136" w:rsidRPr="000453DA" w:rsidRDefault="006E4136" w:rsidP="000453D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F7982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Андрей морщится.</w:t>
      </w:r>
    </w:p>
    <w:p w14:paraId="71B19C5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Тебе неприятно? Я напрасно говорю. Я, кажется, пьяна. И это неправда. Я тебя люблю. Ужасно люблю. Ах, как они поют...</w:t>
      </w:r>
    </w:p>
    <w:p w14:paraId="45C6E20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Напротив в стене зеркало. Она смотрит в него, качая головой.</w:t>
      </w:r>
    </w:p>
    <w:p w14:paraId="79DB456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Как я плохо выгляжу. Круги под глазами. Я тебе не нравлюсь больше? Люська лучше? Ты жалеешь о ней? Ах, как мне грустно.</w:t>
      </w:r>
    </w:p>
    <w:p w14:paraId="6C03104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Едем домой, Аинька. Тебе надо лечь.</w:t>
      </w:r>
    </w:p>
    <w:p w14:paraId="4C938D84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Нет. Подожди. Здесь так странно. Мне нравится. Я еще никогда не чувствовала себя так. Знаешь, сейчас мне кажется, что моя жизнь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стеклянный дом на высокой горе. Он весь сверкает на солнце. Кругом золотые цветы и деревья. Но подует ветер, и дом со звоном разобьется. А его было так трудно строить,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она печально улыбается.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Знаешь, мне очень жаль себя. И тебя тоже,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она вздыхает.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Очень жаль.</w:t>
      </w:r>
    </w:p>
    <w:p w14:paraId="53A8DD30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Барышня в красном платье с подбритыми бровями предлагает им кукол.</w:t>
      </w:r>
    </w:p>
    <w:p w14:paraId="103A6B4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всматривается в нее.</w:t>
      </w:r>
    </w:p>
    <w:p w14:paraId="2C3271C3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Женя, ты?</w:t>
      </w:r>
    </w:p>
    <w:p w14:paraId="2643200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Аня? Вот не думала встретить!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она неуверенно протягивает руку.</w:t>
      </w:r>
    </w:p>
    <w:p w14:paraId="7831873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 ты здесь служишь? Посиди с нами. Хочешь вина? Мой жених...</w:t>
      </w:r>
    </w:p>
    <w:p w14:paraId="1F1DF3F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Барышня в красном платье в упор смотрит на Андрея.</w:t>
      </w:r>
    </w:p>
    <w:p w14:paraId="5B245B2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У тебя хороший вкус.</w:t>
      </w:r>
    </w:p>
    <w:p w14:paraId="1CCA225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злится.</w:t>
      </w:r>
    </w:p>
    <w:p w14:paraId="1194336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Ты много зарабатываешь, Женя?</w:t>
      </w:r>
    </w:p>
    <w:p w14:paraId="7D84E16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Ничего себе.</w:t>
      </w:r>
    </w:p>
    <w:p w14:paraId="6DC8880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насмешливо кривит рот.</w:t>
      </w:r>
    </w:p>
    <w:p w14:paraId="411783B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Танцами?</w:t>
      </w:r>
    </w:p>
    <w:p w14:paraId="3E257B4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Глаза Жени суживаются.</w:t>
      </w:r>
    </w:p>
    <w:p w14:paraId="3EF6D3D8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И танцами.</w:t>
      </w:r>
    </w:p>
    <w:p w14:paraId="1E29CDC7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Она поворачивается к Андрею.</w:t>
      </w:r>
    </w:p>
    <w:p w14:paraId="44C809A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Какой вы паинька при невесте.</w:t>
      </w:r>
    </w:p>
    <w:p w14:paraId="49266A7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краснеет от злости.</w:t>
      </w:r>
    </w:p>
    <w:p w14:paraId="61D000B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 вы разве знакомы?</w:t>
      </w:r>
    </w:p>
    <w:p w14:paraId="03B78AD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Андрей смущается.</w:t>
      </w:r>
    </w:p>
    <w:p w14:paraId="33568D0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Кажется... Как-то раз я был здесь...</w:t>
      </w:r>
    </w:p>
    <w:p w14:paraId="1A6D62D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Женя пожимает голыми плечами.</w:t>
      </w:r>
    </w:p>
    <w:p w14:paraId="7174CFE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Ну, положим, не раз, а гораздо чаще. Помните, как на Новый год кутили? Впрочем, молчу, молчу. Угостите, по крайней мере, папироской. Куклы теперь уже у меня не купите...</w:t>
      </w:r>
    </w:p>
    <w:p w14:paraId="2957D06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Андрей достает бумажник.</w:t>
      </w:r>
    </w:p>
    <w:p w14:paraId="28E35F15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Напротив. С удовольствием.</w:t>
      </w:r>
    </w:p>
    <w:p w14:paraId="35C363A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Тогда купите эту черненькую... Она на меня похожа. Не правда ли?</w:t>
      </w:r>
    </w:p>
    <w:p w14:paraId="23D39C6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Аня вскакивает.</w:t>
      </w:r>
    </w:p>
    <w:p w14:paraId="08249409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 смей покупать! А ты, Женька, убирайся, слышишь?</w:t>
      </w:r>
    </w:p>
    <w:p w14:paraId="7E4FC49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Аинька, успокойся... Простите, ради Бога.</w:t>
      </w:r>
    </w:p>
    <w:p w14:paraId="55365602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Женя продолжает равнодушно курить.</w:t>
      </w:r>
    </w:p>
    <w:p w14:paraId="208E738E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Она пьяна. Уймите ее.</w:t>
      </w:r>
    </w:p>
    <w:p w14:paraId="13F3C67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Убирайся, слышишь?!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— кричит Аня.</w:t>
      </w:r>
    </w:p>
    <w:p w14:paraId="0A1249DC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Любопытные взгляды, насмешливые улыбки. Андрей торопливо расплачивается.</w:t>
      </w:r>
    </w:p>
    <w:p w14:paraId="7AA822F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...В такси Аня плачет.</w:t>
      </w:r>
    </w:p>
    <w:p w14:paraId="1F5301E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Я тебя люблю... А ты... Ты мог...</w:t>
      </w:r>
    </w:p>
    <w:p w14:paraId="4E7BD09B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Ничего не случилось, Аинька. Завтра ты проснешься веселой и все забудешь.</w:t>
      </w:r>
    </w:p>
    <w:p w14:paraId="7EFEA92A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Нет, нет. Ничего не забуду. Никогда не забуду...</w:t>
      </w:r>
    </w:p>
    <w:p w14:paraId="0AACAED1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На воздухе голова начинает еще сильнее кружиться. Автомобиль подбрасывает. Аня прижимается лбом к холодному, мутному стеклу.</w:t>
      </w:r>
    </w:p>
    <w:p w14:paraId="1DBB337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Ах, как я несчастна.</w:t>
      </w:r>
    </w:p>
    <w:p w14:paraId="31B1FDC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Аинька, Аинька...</w:t>
      </w:r>
    </w:p>
    <w:p w14:paraId="14626356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Как я несчастна... Даже Люська счастливей меня... Я несчастна оттого, что я такая злая. И ты будешь со мной несчастен. Но разве я виновата?..</w:t>
      </w:r>
    </w:p>
    <w:p w14:paraId="1D89A71F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Автомобиль заворачивает на широкую, блестящую от дождя улицу. Мелькают дома, фонари, деревья. Какая длинная улица, какая отвратительная.</w:t>
      </w:r>
    </w:p>
    <w:p w14:paraId="44DD11AD" w14:textId="77777777" w:rsidR="006E4136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53DA">
        <w:rPr>
          <w:rFonts w:ascii="Verdana" w:hAnsi="Verdana"/>
          <w:color w:val="000000"/>
          <w:sz w:val="20"/>
          <w:lang w:val="ru-RU"/>
        </w:rPr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>Андрей, где мы?</w:t>
      </w:r>
    </w:p>
    <w:p w14:paraId="68899C5E" w14:textId="6FFBE346" w:rsidR="00716C2C" w:rsidRPr="000453DA" w:rsidRDefault="006E4136" w:rsidP="000453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453D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0453DA">
        <w:rPr>
          <w:rFonts w:ascii="Verdana" w:hAnsi="Verdana"/>
          <w:color w:val="000000"/>
          <w:sz w:val="20"/>
        </w:rPr>
        <w:t> </w:t>
      </w:r>
      <w:r w:rsidRPr="000453DA">
        <w:rPr>
          <w:rFonts w:ascii="Verdana" w:hAnsi="Verdana"/>
          <w:color w:val="000000"/>
          <w:sz w:val="20"/>
          <w:lang w:val="ru-RU"/>
        </w:rPr>
        <w:t xml:space="preserve">Разве ты не узнаешь? </w:t>
      </w:r>
      <w:r w:rsidRPr="000453DA">
        <w:rPr>
          <w:rFonts w:ascii="Verdana" w:hAnsi="Verdana"/>
          <w:color w:val="000000"/>
          <w:sz w:val="20"/>
        </w:rPr>
        <w:t>Это Елисейские поля...</w:t>
      </w:r>
    </w:p>
    <w:sectPr w:rsidR="00716C2C" w:rsidRPr="000453DA" w:rsidSect="00045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CFC3B" w14:textId="77777777" w:rsidR="00A54087" w:rsidRDefault="00A54087" w:rsidP="006E4136">
      <w:pPr>
        <w:spacing w:after="0" w:line="240" w:lineRule="auto"/>
      </w:pPr>
      <w:r>
        <w:separator/>
      </w:r>
    </w:p>
  </w:endnote>
  <w:endnote w:type="continuationSeparator" w:id="0">
    <w:p w14:paraId="2EB99A22" w14:textId="77777777" w:rsidR="00A54087" w:rsidRDefault="00A54087" w:rsidP="006E4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31FA0" w14:textId="77777777" w:rsidR="000453DA" w:rsidRDefault="000453DA" w:rsidP="005344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53DABC2" w14:textId="77777777" w:rsidR="000453DA" w:rsidRDefault="000453DA" w:rsidP="000453D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1823C" w14:textId="6EC675B2" w:rsidR="000453DA" w:rsidRPr="001F7E79" w:rsidRDefault="000453DA" w:rsidP="000453DA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1F7E79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453DA">
      <w:rPr>
        <w:rStyle w:val="PageNumber"/>
        <w:rFonts w:ascii="Arial" w:hAnsi="Arial" w:cs="Arial"/>
        <w:color w:val="999999"/>
        <w:sz w:val="20"/>
      </w:rPr>
      <w:t>http</w:t>
    </w:r>
    <w:r w:rsidRPr="001F7E79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0453DA">
      <w:rPr>
        <w:rStyle w:val="PageNumber"/>
        <w:rFonts w:ascii="Arial" w:hAnsi="Arial" w:cs="Arial"/>
        <w:color w:val="999999"/>
        <w:sz w:val="20"/>
      </w:rPr>
      <w:t>artefact</w:t>
    </w:r>
    <w:r w:rsidRPr="001F7E7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453DA">
      <w:rPr>
        <w:rStyle w:val="PageNumber"/>
        <w:rFonts w:ascii="Arial" w:hAnsi="Arial" w:cs="Arial"/>
        <w:color w:val="999999"/>
        <w:sz w:val="20"/>
      </w:rPr>
      <w:t>lib</w:t>
    </w:r>
    <w:r w:rsidRPr="001F7E7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453DA">
      <w:rPr>
        <w:rStyle w:val="PageNumber"/>
        <w:rFonts w:ascii="Arial" w:hAnsi="Arial" w:cs="Arial"/>
        <w:color w:val="999999"/>
        <w:sz w:val="20"/>
      </w:rPr>
      <w:t>ru</w:t>
    </w:r>
    <w:r w:rsidRPr="001F7E79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65AC5" w14:textId="77777777" w:rsidR="000453DA" w:rsidRDefault="000453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708AB" w14:textId="77777777" w:rsidR="00A54087" w:rsidRDefault="00A54087" w:rsidP="006E4136">
      <w:pPr>
        <w:spacing w:after="0" w:line="240" w:lineRule="auto"/>
      </w:pPr>
      <w:r>
        <w:separator/>
      </w:r>
    </w:p>
  </w:footnote>
  <w:footnote w:type="continuationSeparator" w:id="0">
    <w:p w14:paraId="61D45082" w14:textId="77777777" w:rsidR="00A54087" w:rsidRDefault="00A54087" w:rsidP="006E4136">
      <w:pPr>
        <w:spacing w:after="0" w:line="240" w:lineRule="auto"/>
      </w:pPr>
      <w:r>
        <w:continuationSeparator/>
      </w:r>
    </w:p>
  </w:footnote>
  <w:footnote w:id="1">
    <w:p w14:paraId="2D4AF4EF" w14:textId="77777777" w:rsidR="006E4136" w:rsidRDefault="006E4136" w:rsidP="006E4136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Первая публикация: Звено. 1927. 20 февр. № 212. С. 6—9; 27 февр. № 213. С. 8—11.</w:t>
      </w:r>
    </w:p>
  </w:footnote>
  <w:footnote w:id="2">
    <w:p w14:paraId="2FA33C15" w14:textId="77777777" w:rsidR="006E4136" w:rsidRDefault="006E4136" w:rsidP="006E4136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«En voiture!»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«По местам!» (фр.).</w:t>
      </w:r>
    </w:p>
  </w:footnote>
  <w:footnote w:id="3">
    <w:p w14:paraId="2444C181" w14:textId="77777777" w:rsidR="006E4136" w:rsidRDefault="006E4136" w:rsidP="006E4136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Мэри Пикфорд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псевдоним канадской киноактрисы Глэдис Луиз Смит (1892—1979).</w:t>
      </w:r>
    </w:p>
  </w:footnote>
  <w:footnote w:id="4">
    <w:p w14:paraId="7CC03D76" w14:textId="77777777" w:rsidR="006E4136" w:rsidRDefault="006E4136" w:rsidP="006E4136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Уайт Перл (1889—1938)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американская киноактриса.</w:t>
      </w:r>
    </w:p>
  </w:footnote>
  <w:footnote w:id="5">
    <w:p w14:paraId="7602E2A2" w14:textId="77777777" w:rsidR="006E4136" w:rsidRDefault="006E4136" w:rsidP="006E4136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Мурэй Мэй (1889—1965)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американская актриса, танцовщица, сценаристка.</w:t>
      </w:r>
    </w:p>
  </w:footnote>
  <w:footnote w:id="6">
    <w:p w14:paraId="67BD49F9" w14:textId="77777777" w:rsidR="006E4136" w:rsidRDefault="006E4136" w:rsidP="006E4136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Валентино Рудольфо (1895—1926)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итальянский киноактер, сделавший карьеру в Голливуде.</w:t>
      </w:r>
    </w:p>
  </w:footnote>
  <w:footnote w:id="7">
    <w:p w14:paraId="63CBCFAA" w14:textId="77777777" w:rsidR="006E4136" w:rsidRDefault="006E4136" w:rsidP="006E4136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…фильдекосовые чулочки…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Фильдекосовые чулки (фр. fil d’Ecosse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шотландская нить)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чулки из гладкой, крученой хлопчатобумажной пряжи, имеющей вид шелковой.</w:t>
      </w:r>
    </w:p>
  </w:footnote>
  <w:footnote w:id="8">
    <w:p w14:paraId="1CEA906A" w14:textId="77777777" w:rsidR="006E4136" w:rsidRDefault="006E4136" w:rsidP="006E4136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Они садятся на кретоновый диван…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Кретоновый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из кретона, бумажной ткани с набитыми узорами.</w:t>
      </w:r>
    </w:p>
  </w:footnote>
  <w:footnote w:id="9">
    <w:p w14:paraId="6DB2FC4F" w14:textId="77777777" w:rsidR="006E4136" w:rsidRDefault="006E4136" w:rsidP="006E4136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…rue Royale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улица в центре Парижа, ведущая от площади Согласия к площади Мадлен (фр.). Конкорд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площадь Согласия в центре Парижа.</w:t>
      </w:r>
    </w:p>
  </w:footnote>
  <w:footnote w:id="10">
    <w:p w14:paraId="06865FAF" w14:textId="77777777" w:rsidR="006E4136" w:rsidRDefault="006E4136" w:rsidP="006E4136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Это вы в опере видели. «Тристан и Изольда» называется.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Упоминается опера Рихарда Вагнера «Тристан и Изольда» (1865).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7DB95" w14:textId="77777777" w:rsidR="000453DA" w:rsidRDefault="000453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B60C5" w14:textId="2E124CA5" w:rsidR="000453DA" w:rsidRPr="001F7E79" w:rsidRDefault="000453DA" w:rsidP="000453DA">
    <w:pPr>
      <w:pStyle w:val="Header"/>
      <w:rPr>
        <w:rFonts w:ascii="Arial" w:hAnsi="Arial" w:cs="Arial"/>
        <w:color w:val="999999"/>
        <w:sz w:val="20"/>
        <w:lang w:val="ru-RU"/>
      </w:rPr>
    </w:pPr>
    <w:r w:rsidRPr="001F7E79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453DA">
      <w:rPr>
        <w:rFonts w:ascii="Arial" w:hAnsi="Arial" w:cs="Arial"/>
        <w:color w:val="999999"/>
        <w:sz w:val="20"/>
      </w:rPr>
      <w:t>http</w:t>
    </w:r>
    <w:r w:rsidRPr="001F7E79">
      <w:rPr>
        <w:rFonts w:ascii="Arial" w:hAnsi="Arial" w:cs="Arial"/>
        <w:color w:val="999999"/>
        <w:sz w:val="20"/>
        <w:lang w:val="ru-RU"/>
      </w:rPr>
      <w:t>://</w:t>
    </w:r>
    <w:r w:rsidRPr="000453DA">
      <w:rPr>
        <w:rFonts w:ascii="Arial" w:hAnsi="Arial" w:cs="Arial"/>
        <w:color w:val="999999"/>
        <w:sz w:val="20"/>
      </w:rPr>
      <w:t>artefact</w:t>
    </w:r>
    <w:r w:rsidRPr="001F7E79">
      <w:rPr>
        <w:rFonts w:ascii="Arial" w:hAnsi="Arial" w:cs="Arial"/>
        <w:color w:val="999999"/>
        <w:sz w:val="20"/>
        <w:lang w:val="ru-RU"/>
      </w:rPr>
      <w:t>.</w:t>
    </w:r>
    <w:r w:rsidRPr="000453DA">
      <w:rPr>
        <w:rFonts w:ascii="Arial" w:hAnsi="Arial" w:cs="Arial"/>
        <w:color w:val="999999"/>
        <w:sz w:val="20"/>
      </w:rPr>
      <w:t>lib</w:t>
    </w:r>
    <w:r w:rsidRPr="001F7E79">
      <w:rPr>
        <w:rFonts w:ascii="Arial" w:hAnsi="Arial" w:cs="Arial"/>
        <w:color w:val="999999"/>
        <w:sz w:val="20"/>
        <w:lang w:val="ru-RU"/>
      </w:rPr>
      <w:t>.</w:t>
    </w:r>
    <w:r w:rsidRPr="000453DA">
      <w:rPr>
        <w:rFonts w:ascii="Arial" w:hAnsi="Arial" w:cs="Arial"/>
        <w:color w:val="999999"/>
        <w:sz w:val="20"/>
      </w:rPr>
      <w:t>ru</w:t>
    </w:r>
    <w:r w:rsidRPr="001F7E79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90C89" w14:textId="77777777" w:rsidR="000453DA" w:rsidRDefault="000453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53DA"/>
    <w:rsid w:val="0006063C"/>
    <w:rsid w:val="0015074B"/>
    <w:rsid w:val="001F7E79"/>
    <w:rsid w:val="0029639D"/>
    <w:rsid w:val="00326F90"/>
    <w:rsid w:val="004C4C51"/>
    <w:rsid w:val="00681F2E"/>
    <w:rsid w:val="006E4136"/>
    <w:rsid w:val="00716C2C"/>
    <w:rsid w:val="00A54087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42E64C4"/>
  <w14:defaultImageDpi w14:val="300"/>
  <w15:docId w15:val="{53068966-B2C0-437D-A7C3-34803E433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Epigraph">
    <w:name w:val="Epigraph"/>
    <w:uiPriority w:val="99"/>
    <w:rsid w:val="006E4136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rsid w:val="006E4136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  <w:lang w:val="ru-RU"/>
    </w:rPr>
  </w:style>
  <w:style w:type="paragraph" w:customStyle="1" w:styleId="Annotation">
    <w:name w:val="Annotation"/>
    <w:next w:val="Normal"/>
    <w:uiPriority w:val="99"/>
    <w:rsid w:val="006E4136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6E4136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6E4136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rsid w:val="006E4136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6E4136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6E4136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rsid w:val="006E4136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6E4136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6E4136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6E4136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6E4136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E4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5262</Words>
  <Characters>29995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Елисейские поля_x0002_</vt:lpstr>
    </vt:vector>
  </TitlesOfParts>
  <Manager>Andrey Piskunov</Manager>
  <Company>Библиотека «Артефакт»</Company>
  <LinksUpToDate>false</LinksUpToDate>
  <CharactersWithSpaces>35187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Елисейские поля</dc:title>
  <dc:subject/>
  <dc:creator>Ирина Владимировна Одоевцева</dc:creator>
  <cp:keywords/>
  <dc:description/>
  <cp:lastModifiedBy>Andrey Piskunov</cp:lastModifiedBy>
  <cp:revision>7</cp:revision>
  <dcterms:created xsi:type="dcterms:W3CDTF">2013-12-23T23:15:00Z</dcterms:created>
  <dcterms:modified xsi:type="dcterms:W3CDTF">2025-12-08T04:42:00Z</dcterms:modified>
  <cp:category/>
</cp:coreProperties>
</file>